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831" w:rsidRDefault="00AE7831" w:rsidP="0006471B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06471B" w:rsidRPr="00145E8F" w:rsidRDefault="00420E16" w:rsidP="0006471B">
      <w:pPr>
        <w:spacing w:line="360" w:lineRule="auto"/>
        <w:jc w:val="center"/>
        <w:rPr>
          <w:rFonts w:ascii="Arial" w:hAnsi="Arial" w:cs="Arial"/>
          <w:b/>
          <w:bCs/>
        </w:rPr>
      </w:pPr>
      <w:r w:rsidRPr="00145E8F">
        <w:rPr>
          <w:rFonts w:ascii="Arial" w:hAnsi="Arial" w:cs="Arial"/>
          <w:b/>
          <w:bCs/>
        </w:rPr>
        <w:t>FORMULÁRIO DE INSCRIÇÃO - REGISTRATION FORM</w:t>
      </w:r>
    </w:p>
    <w:p w:rsidR="0006471B" w:rsidRPr="00145E8F" w:rsidRDefault="0006471B" w:rsidP="00F36F7C">
      <w:pPr>
        <w:pStyle w:val="Corpodetexto"/>
        <w:spacing w:line="480" w:lineRule="auto"/>
        <w:rPr>
          <w:rFonts w:ascii="Arial" w:hAnsi="Arial" w:cs="Arial"/>
          <w:bCs/>
          <w:sz w:val="22"/>
          <w:szCs w:val="22"/>
        </w:rPr>
      </w:pPr>
      <w:r w:rsidRPr="00145E8F">
        <w:rPr>
          <w:rFonts w:ascii="Arial" w:hAnsi="Arial" w:cs="Arial"/>
          <w:bCs/>
          <w:sz w:val="22"/>
          <w:szCs w:val="22"/>
        </w:rPr>
        <w:t xml:space="preserve">Universidade Feevale/Brasil - Estudantes Internacionais </w:t>
      </w:r>
    </w:p>
    <w:p w:rsidR="0006471B" w:rsidRPr="00E775C3" w:rsidRDefault="0006471B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  <w:r w:rsidRPr="00E775C3">
        <w:rPr>
          <w:rFonts w:ascii="Arial" w:hAnsi="Arial" w:cs="Arial"/>
          <w:b w:val="0"/>
          <w:bCs/>
          <w:i/>
          <w:sz w:val="22"/>
          <w:szCs w:val="22"/>
          <w:lang w:val="en-US"/>
        </w:rPr>
        <w:t>Feevale University/ Brazil - Exchange Students</w:t>
      </w:r>
    </w:p>
    <w:p w:rsidR="00EF33DD" w:rsidRPr="00E775C3" w:rsidRDefault="00E775C3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  <w:r>
        <w:rPr>
          <w:rFonts w:ascii="Arial" w:hAnsi="Arial" w:cs="Arial"/>
          <w:b w:val="0"/>
          <w:bCs/>
          <w:i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AC4C889" wp14:editId="0A4E02F2">
            <wp:simplePos x="0" y="0"/>
            <wp:positionH relativeFrom="column">
              <wp:posOffset>306705</wp:posOffset>
            </wp:positionH>
            <wp:positionV relativeFrom="paragraph">
              <wp:posOffset>35560</wp:posOffset>
            </wp:positionV>
            <wp:extent cx="4736465" cy="3162300"/>
            <wp:effectExtent l="0" t="0" r="698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244731022_c2a7a6cd56_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646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3DD" w:rsidRPr="00E775C3" w:rsidRDefault="00EF33DD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</w:p>
    <w:p w:rsidR="00EF33DD" w:rsidRPr="00E775C3" w:rsidRDefault="00EF33DD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</w:p>
    <w:p w:rsidR="00EF33DD" w:rsidRPr="00E775C3" w:rsidRDefault="00EF33DD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</w:p>
    <w:p w:rsidR="00EF33DD" w:rsidRPr="00E775C3" w:rsidRDefault="00EF33DD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</w:p>
    <w:p w:rsidR="00EF33DD" w:rsidRPr="00E775C3" w:rsidRDefault="00EF33DD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</w:p>
    <w:p w:rsidR="00EF33DD" w:rsidRPr="00E775C3" w:rsidRDefault="00EF33DD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</w:p>
    <w:p w:rsidR="00EF33DD" w:rsidRPr="00E775C3" w:rsidRDefault="00EF33DD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</w:p>
    <w:p w:rsidR="00EF33DD" w:rsidRPr="00E775C3" w:rsidRDefault="00EF33DD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</w:p>
    <w:p w:rsidR="00EF33DD" w:rsidRPr="00E775C3" w:rsidRDefault="00EF33DD" w:rsidP="00F36F7C">
      <w:pPr>
        <w:pStyle w:val="Corpodetexto"/>
        <w:spacing w:line="480" w:lineRule="auto"/>
        <w:rPr>
          <w:rFonts w:ascii="Arial" w:hAnsi="Arial" w:cs="Arial"/>
          <w:b w:val="0"/>
          <w:bCs/>
          <w:i/>
          <w:sz w:val="22"/>
          <w:szCs w:val="22"/>
          <w:lang w:val="en-US"/>
        </w:rPr>
      </w:pPr>
    </w:p>
    <w:p w:rsidR="0006471B" w:rsidRPr="00E775C3" w:rsidRDefault="0006471B" w:rsidP="0006471B">
      <w:pPr>
        <w:pStyle w:val="Corpodetexto"/>
        <w:rPr>
          <w:rFonts w:ascii="Arial" w:hAnsi="Arial" w:cs="Arial"/>
          <w:bCs/>
          <w:sz w:val="22"/>
          <w:szCs w:val="22"/>
          <w:lang w:val="en-US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452"/>
        <w:gridCol w:w="4268"/>
      </w:tblGrid>
      <w:tr w:rsidR="00F36F7C" w:rsidRPr="00145E8F" w:rsidTr="00233C7B">
        <w:trPr>
          <w:trHeight w:val="454"/>
        </w:trPr>
        <w:tc>
          <w:tcPr>
            <w:tcW w:w="5000" w:type="pct"/>
            <w:gridSpan w:val="2"/>
            <w:shd w:val="clear" w:color="auto" w:fill="33CC33"/>
          </w:tcPr>
          <w:p w:rsidR="00F36F7C" w:rsidRPr="00F36F7C" w:rsidRDefault="00F36F7C" w:rsidP="00F36F7C">
            <w:pPr>
              <w:pStyle w:val="Corpodetexto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F36F7C">
              <w:rPr>
                <w:rFonts w:ascii="Arial" w:hAnsi="Arial" w:cs="Arial"/>
                <w:bCs/>
                <w:sz w:val="22"/>
                <w:szCs w:val="22"/>
              </w:rPr>
              <w:t>Calendário Acadêmico</w:t>
            </w:r>
          </w:p>
          <w:p w:rsidR="00F36F7C" w:rsidRDefault="00F36F7C" w:rsidP="00F36F7C">
            <w:pPr>
              <w:pStyle w:val="Corpodetexto"/>
              <w:spacing w:line="360" w:lineRule="au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F36F7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36F7C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>Academic</w:t>
            </w:r>
            <w:proofErr w:type="spellEnd"/>
            <w:r w:rsidRPr="00F36F7C">
              <w:rPr>
                <w:rFonts w:ascii="Arial" w:hAnsi="Arial" w:cs="Arial"/>
                <w:b w:val="0"/>
                <w:bCs/>
                <w:i/>
                <w:sz w:val="22"/>
                <w:szCs w:val="22"/>
              </w:rPr>
              <w:t xml:space="preserve"> Schedule</w:t>
            </w:r>
          </w:p>
        </w:tc>
      </w:tr>
      <w:tr w:rsidR="0006471B" w:rsidRPr="00233C7B" w:rsidTr="00B21E7B">
        <w:trPr>
          <w:trHeight w:val="1106"/>
        </w:trPr>
        <w:tc>
          <w:tcPr>
            <w:tcW w:w="2553" w:type="pct"/>
            <w:vAlign w:val="center"/>
          </w:tcPr>
          <w:p w:rsidR="0006471B" w:rsidRPr="001D131F" w:rsidRDefault="0006471B" w:rsidP="00AF6358">
            <w:pPr>
              <w:pStyle w:val="Corpodetext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  <w:p w:rsidR="0006471B" w:rsidRPr="00145E8F" w:rsidRDefault="0006471B" w:rsidP="00BC3F52">
            <w:pPr>
              <w:pStyle w:val="Corpodetexto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proofErr w:type="spellStart"/>
            <w:r w:rsidRPr="00145E8F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Início</w:t>
            </w:r>
            <w:proofErr w:type="spellEnd"/>
            <w:r w:rsidRPr="00145E8F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 xml:space="preserve"> e </w:t>
            </w:r>
            <w:proofErr w:type="spellStart"/>
            <w:r w:rsidRPr="00145E8F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fim</w:t>
            </w:r>
            <w:proofErr w:type="spellEnd"/>
            <w:r w:rsidRPr="00145E8F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145E8F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semestre</w:t>
            </w:r>
            <w:proofErr w:type="spellEnd"/>
            <w:r w:rsidRPr="00145E8F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 xml:space="preserve"> / Beginning and end of semester</w:t>
            </w:r>
          </w:p>
        </w:tc>
        <w:tc>
          <w:tcPr>
            <w:tcW w:w="2447" w:type="pct"/>
            <w:vAlign w:val="center"/>
          </w:tcPr>
          <w:p w:rsidR="00233C7B" w:rsidRPr="00233C7B" w:rsidRDefault="00233C7B" w:rsidP="00233C7B">
            <w:pPr>
              <w:pStyle w:val="Corpodetext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233C7B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 xml:space="preserve">Winter semester: </w:t>
            </w:r>
            <w:r w:rsidR="00735406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August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 xml:space="preserve"> - December</w:t>
            </w:r>
          </w:p>
          <w:p w:rsidR="0006471B" w:rsidRPr="003D7034" w:rsidRDefault="00233C7B" w:rsidP="00233C7B">
            <w:pPr>
              <w:pStyle w:val="Corpodetext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233C7B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 xml:space="preserve">Summer semester: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February - July</w:t>
            </w:r>
          </w:p>
        </w:tc>
      </w:tr>
      <w:tr w:rsidR="0006471B" w:rsidRPr="00735406" w:rsidTr="00B21E7B">
        <w:trPr>
          <w:trHeight w:val="1106"/>
        </w:trPr>
        <w:tc>
          <w:tcPr>
            <w:tcW w:w="2553" w:type="pct"/>
            <w:vAlign w:val="center"/>
          </w:tcPr>
          <w:p w:rsidR="0006471B" w:rsidRPr="00145E8F" w:rsidRDefault="0006471B" w:rsidP="00BC3F52">
            <w:pPr>
              <w:pStyle w:val="Corpodetext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45E8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Prazo de inscrição / </w:t>
            </w:r>
            <w:proofErr w:type="spellStart"/>
            <w:r w:rsidRPr="00145E8F">
              <w:rPr>
                <w:rFonts w:ascii="Arial" w:hAnsi="Arial" w:cs="Arial"/>
                <w:b w:val="0"/>
                <w:bCs/>
                <w:sz w:val="22"/>
                <w:szCs w:val="22"/>
              </w:rPr>
              <w:t>Application</w:t>
            </w:r>
            <w:proofErr w:type="spellEnd"/>
            <w:r w:rsidRPr="00145E8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deadline</w:t>
            </w:r>
          </w:p>
        </w:tc>
        <w:tc>
          <w:tcPr>
            <w:tcW w:w="2447" w:type="pct"/>
            <w:vAlign w:val="center"/>
          </w:tcPr>
          <w:p w:rsidR="00233C7B" w:rsidRDefault="00233C7B" w:rsidP="00233C7B">
            <w:pPr>
              <w:pStyle w:val="Corpodetext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Winter semester: May</w:t>
            </w:r>
            <w:r w:rsidRPr="00233C7B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 xml:space="preserve"> 15 </w:t>
            </w:r>
          </w:p>
          <w:p w:rsidR="0006471B" w:rsidRPr="00233C7B" w:rsidRDefault="00233C7B" w:rsidP="00233C7B">
            <w:pPr>
              <w:pStyle w:val="Corpodetext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Summer</w:t>
            </w:r>
            <w:r w:rsidRPr="00233C7B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 xml:space="preserve"> semes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ter: November</w:t>
            </w:r>
            <w:r w:rsidRPr="00233C7B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20</w:t>
            </w:r>
          </w:p>
        </w:tc>
      </w:tr>
    </w:tbl>
    <w:p w:rsidR="0006471B" w:rsidRPr="00233C7B" w:rsidRDefault="0006471B" w:rsidP="0006471B">
      <w:pPr>
        <w:pStyle w:val="Corpodetexto"/>
        <w:rPr>
          <w:rFonts w:ascii="Arial" w:hAnsi="Arial" w:cs="Arial"/>
          <w:bCs/>
          <w:sz w:val="22"/>
          <w:szCs w:val="22"/>
          <w:lang w:val="en-US"/>
        </w:rPr>
      </w:pPr>
    </w:p>
    <w:p w:rsidR="00162C8D" w:rsidRPr="00233C7B" w:rsidRDefault="00162C8D" w:rsidP="0006471B">
      <w:pPr>
        <w:pStyle w:val="Corpodetexto"/>
        <w:rPr>
          <w:rFonts w:ascii="Arial" w:hAnsi="Arial" w:cs="Arial"/>
          <w:sz w:val="22"/>
          <w:szCs w:val="22"/>
          <w:lang w:val="en-US"/>
        </w:rPr>
      </w:pPr>
    </w:p>
    <w:p w:rsidR="00162C8D" w:rsidRPr="00233C7B" w:rsidRDefault="00162C8D" w:rsidP="0006471B">
      <w:pPr>
        <w:pStyle w:val="Corpodetexto"/>
        <w:rPr>
          <w:rFonts w:ascii="Arial" w:hAnsi="Arial" w:cs="Arial"/>
          <w:sz w:val="22"/>
          <w:szCs w:val="22"/>
          <w:lang w:val="en-US"/>
        </w:rPr>
      </w:pPr>
    </w:p>
    <w:p w:rsidR="00233C7B" w:rsidRPr="00233C7B" w:rsidRDefault="00233C7B" w:rsidP="0006471B">
      <w:pPr>
        <w:pStyle w:val="Corpodetexto"/>
        <w:rPr>
          <w:rFonts w:ascii="Arial" w:hAnsi="Arial" w:cs="Arial"/>
          <w:sz w:val="22"/>
          <w:szCs w:val="22"/>
          <w:lang w:val="en-US"/>
        </w:rPr>
      </w:pPr>
    </w:p>
    <w:p w:rsidR="00233C7B" w:rsidRPr="00233C7B" w:rsidRDefault="00233C7B" w:rsidP="0006471B">
      <w:pPr>
        <w:pStyle w:val="Corpodetexto"/>
        <w:rPr>
          <w:rFonts w:ascii="Arial" w:hAnsi="Arial" w:cs="Arial"/>
          <w:sz w:val="22"/>
          <w:szCs w:val="22"/>
          <w:lang w:val="en-US"/>
        </w:rPr>
      </w:pPr>
    </w:p>
    <w:p w:rsidR="00233C7B" w:rsidRPr="00233C7B" w:rsidRDefault="00233C7B" w:rsidP="0006471B">
      <w:pPr>
        <w:pStyle w:val="Corpodetexto"/>
        <w:rPr>
          <w:rFonts w:ascii="Arial" w:hAnsi="Arial" w:cs="Arial"/>
          <w:sz w:val="22"/>
          <w:szCs w:val="22"/>
          <w:lang w:val="en-US"/>
        </w:rPr>
      </w:pPr>
    </w:p>
    <w:p w:rsidR="00233C7B" w:rsidRPr="00233C7B" w:rsidRDefault="00233C7B" w:rsidP="0006471B">
      <w:pPr>
        <w:pStyle w:val="Corpodetexto"/>
        <w:rPr>
          <w:rFonts w:ascii="Arial" w:hAnsi="Arial" w:cs="Arial"/>
          <w:sz w:val="22"/>
          <w:szCs w:val="22"/>
          <w:lang w:val="en-US"/>
        </w:rPr>
      </w:pPr>
    </w:p>
    <w:p w:rsidR="00F36F7C" w:rsidRPr="00233C7B" w:rsidRDefault="00F36F7C" w:rsidP="0006471B">
      <w:pPr>
        <w:pStyle w:val="Corpodetexto"/>
        <w:rPr>
          <w:rFonts w:ascii="Arial" w:hAnsi="Arial" w:cs="Arial"/>
          <w:sz w:val="22"/>
          <w:szCs w:val="22"/>
          <w:lang w:val="en-US"/>
        </w:rPr>
      </w:pPr>
    </w:p>
    <w:p w:rsidR="0006471B" w:rsidRPr="00233C7B" w:rsidRDefault="0006471B" w:rsidP="0006471B">
      <w:pPr>
        <w:pStyle w:val="Corpodetexto"/>
        <w:rPr>
          <w:rFonts w:ascii="Arial" w:hAnsi="Arial" w:cs="Arial"/>
          <w:b w:val="0"/>
          <w:sz w:val="22"/>
          <w:szCs w:val="22"/>
          <w:lang w:val="en-US"/>
        </w:rPr>
      </w:pPr>
    </w:p>
    <w:p w:rsidR="0006471B" w:rsidRPr="00145E8F" w:rsidRDefault="0006471B" w:rsidP="0006471B">
      <w:pPr>
        <w:jc w:val="both"/>
        <w:rPr>
          <w:rFonts w:ascii="Arial" w:hAnsi="Arial" w:cs="Arial"/>
        </w:rPr>
      </w:pPr>
      <w:r w:rsidRPr="00145E8F">
        <w:rPr>
          <w:rStyle w:val="hps"/>
          <w:rFonts w:ascii="Arial" w:hAnsi="Arial" w:cs="Arial"/>
          <w:color w:val="222222"/>
          <w:lang w:val="pt-PT"/>
        </w:rPr>
        <w:lastRenderedPageBreak/>
        <w:t>Se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você foi selecionado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por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sua universidade de origem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para estudar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na Universidade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Feevale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sob os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termos de um acordo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estabelecido entre</w:t>
      </w:r>
      <w:r w:rsidRPr="00145E8F">
        <w:rPr>
          <w:rFonts w:ascii="Arial" w:hAnsi="Arial" w:cs="Arial"/>
          <w:color w:val="222222"/>
          <w:lang w:val="pt-PT"/>
        </w:rPr>
        <w:t xml:space="preserve"> </w:t>
      </w:r>
      <w:r w:rsidRPr="00145E8F">
        <w:rPr>
          <w:rStyle w:val="hps"/>
          <w:rFonts w:ascii="Arial" w:hAnsi="Arial" w:cs="Arial"/>
          <w:color w:val="222222"/>
          <w:lang w:val="pt-PT"/>
        </w:rPr>
        <w:t>ambas às instituições</w:t>
      </w:r>
      <w:r w:rsidRPr="00145E8F">
        <w:rPr>
          <w:rFonts w:ascii="Arial" w:hAnsi="Arial" w:cs="Arial"/>
          <w:color w:val="222222"/>
          <w:lang w:val="pt-PT"/>
        </w:rPr>
        <w:t>, por favor envie os seguintes</w:t>
      </w:r>
      <w:r w:rsidRPr="00145E8F">
        <w:rPr>
          <w:rFonts w:ascii="Arial" w:hAnsi="Arial" w:cs="Arial"/>
        </w:rPr>
        <w:t xml:space="preserve"> documentos por e-mail (intercambio@feevale.br) ou carta (Diretoria de Relações Internacionais, Universidade Feevale, RS – 239, 2755,</w:t>
      </w:r>
      <w:r w:rsidRPr="00145E8F">
        <w:rPr>
          <w:rFonts w:ascii="Arial" w:hAnsi="Arial" w:cs="Arial"/>
          <w:i/>
          <w:iCs/>
        </w:rPr>
        <w:t xml:space="preserve"> </w:t>
      </w:r>
      <w:r w:rsidRPr="00145E8F">
        <w:rPr>
          <w:rFonts w:ascii="Arial" w:hAnsi="Arial" w:cs="Arial"/>
          <w:iCs/>
        </w:rPr>
        <w:t>Novo Hamburgo, RS, CEP 93525-075 – Brasil)</w:t>
      </w:r>
      <w:r w:rsidRPr="00145E8F">
        <w:rPr>
          <w:rFonts w:ascii="Arial" w:hAnsi="Arial" w:cs="Arial"/>
        </w:rPr>
        <w:t xml:space="preserve">. </w:t>
      </w:r>
    </w:p>
    <w:p w:rsidR="0006471B" w:rsidRDefault="0006471B" w:rsidP="0006471B">
      <w:pPr>
        <w:jc w:val="both"/>
        <w:rPr>
          <w:rFonts w:ascii="Arial" w:hAnsi="Arial" w:cs="Arial"/>
          <w:lang w:val="en-US"/>
        </w:rPr>
      </w:pPr>
      <w:r w:rsidRPr="00145E8F">
        <w:rPr>
          <w:rFonts w:ascii="Arial" w:hAnsi="Arial" w:cs="Arial"/>
          <w:color w:val="000000"/>
          <w:lang w:val="en-GB"/>
        </w:rPr>
        <w:t xml:space="preserve">If you have been selected by your home university to study at Feevale University </w:t>
      </w:r>
      <w:r w:rsidRPr="00145E8F">
        <w:rPr>
          <w:rFonts w:ascii="Arial" w:hAnsi="Arial" w:cs="Arial"/>
          <w:lang w:val="en-GB"/>
        </w:rPr>
        <w:t>under the terms of an established agreement between both universities, please send the following</w:t>
      </w:r>
      <w:r w:rsidRPr="00145E8F">
        <w:rPr>
          <w:rFonts w:ascii="Arial" w:hAnsi="Arial" w:cs="Arial"/>
          <w:lang w:val="en-US"/>
        </w:rPr>
        <w:t xml:space="preserve"> </w:t>
      </w:r>
      <w:r w:rsidRPr="00145E8F">
        <w:rPr>
          <w:rFonts w:ascii="Arial" w:hAnsi="Arial" w:cs="Arial"/>
          <w:color w:val="000000"/>
          <w:lang w:val="en-GB"/>
        </w:rPr>
        <w:t xml:space="preserve">documents to the </w:t>
      </w:r>
      <w:r w:rsidR="00420E16">
        <w:rPr>
          <w:rFonts w:ascii="Arial" w:hAnsi="Arial" w:cs="Arial"/>
          <w:lang w:val="en-GB"/>
        </w:rPr>
        <w:t>International Affairs</w:t>
      </w:r>
      <w:r w:rsidRPr="00145E8F">
        <w:rPr>
          <w:rFonts w:ascii="Arial" w:hAnsi="Arial" w:cs="Arial"/>
          <w:lang w:val="en-GB"/>
        </w:rPr>
        <w:t xml:space="preserve"> Office by e-mail (</w:t>
      </w:r>
      <w:r w:rsidR="005A24DC">
        <w:rPr>
          <w:rFonts w:ascii="Arial" w:hAnsi="Arial" w:cs="Arial"/>
          <w:lang w:val="en-GB"/>
        </w:rPr>
        <w:t>dri</w:t>
      </w:r>
      <w:r w:rsidRPr="00145E8F">
        <w:rPr>
          <w:rFonts w:ascii="Arial" w:hAnsi="Arial" w:cs="Arial"/>
          <w:lang w:val="en-GB"/>
        </w:rPr>
        <w:t xml:space="preserve">@feevale.br) or post </w:t>
      </w:r>
      <w:r w:rsidRPr="00145E8F">
        <w:rPr>
          <w:rFonts w:ascii="Arial" w:hAnsi="Arial" w:cs="Arial"/>
          <w:lang w:val="en-US"/>
        </w:rPr>
        <w:t xml:space="preserve">(Diretoria de Relações </w:t>
      </w:r>
      <w:proofErr w:type="spellStart"/>
      <w:r w:rsidRPr="00145E8F">
        <w:rPr>
          <w:rFonts w:ascii="Arial" w:hAnsi="Arial" w:cs="Arial"/>
          <w:lang w:val="en-US"/>
        </w:rPr>
        <w:t>Internacionais</w:t>
      </w:r>
      <w:proofErr w:type="spellEnd"/>
      <w:r w:rsidRPr="00145E8F">
        <w:rPr>
          <w:rFonts w:ascii="Arial" w:hAnsi="Arial" w:cs="Arial"/>
          <w:lang w:val="en-US"/>
        </w:rPr>
        <w:t xml:space="preserve">, </w:t>
      </w:r>
      <w:proofErr w:type="spellStart"/>
      <w:r w:rsidRPr="00145E8F">
        <w:rPr>
          <w:rFonts w:ascii="Arial" w:hAnsi="Arial" w:cs="Arial"/>
          <w:lang w:val="en-US"/>
        </w:rPr>
        <w:t>Universidade</w:t>
      </w:r>
      <w:proofErr w:type="spellEnd"/>
      <w:r w:rsidRPr="00145E8F">
        <w:rPr>
          <w:rFonts w:ascii="Arial" w:hAnsi="Arial" w:cs="Arial"/>
          <w:lang w:val="en-US"/>
        </w:rPr>
        <w:t xml:space="preserve"> Feevale, </w:t>
      </w:r>
      <w:r w:rsidR="00420E16">
        <w:rPr>
          <w:rFonts w:ascii="Arial" w:hAnsi="Arial" w:cs="Arial"/>
          <w:lang w:val="en-US"/>
        </w:rPr>
        <w:t>E</w:t>
      </w:r>
      <w:r w:rsidRPr="00145E8F">
        <w:rPr>
          <w:rFonts w:ascii="Arial" w:hAnsi="Arial" w:cs="Arial"/>
          <w:lang w:val="en-US"/>
        </w:rPr>
        <w:t>RS – 239, 2755,</w:t>
      </w:r>
      <w:r w:rsidRPr="00145E8F">
        <w:rPr>
          <w:rFonts w:ascii="Arial" w:hAnsi="Arial" w:cs="Arial"/>
          <w:i/>
          <w:iCs/>
          <w:lang w:val="en-US"/>
        </w:rPr>
        <w:t xml:space="preserve"> </w:t>
      </w:r>
      <w:r w:rsidRPr="00145E8F">
        <w:rPr>
          <w:rFonts w:ascii="Arial" w:hAnsi="Arial" w:cs="Arial"/>
          <w:iCs/>
          <w:lang w:val="en-US"/>
        </w:rPr>
        <w:t xml:space="preserve">Novo </w:t>
      </w:r>
      <w:proofErr w:type="spellStart"/>
      <w:r w:rsidRPr="00145E8F">
        <w:rPr>
          <w:rFonts w:ascii="Arial" w:hAnsi="Arial" w:cs="Arial"/>
          <w:iCs/>
          <w:lang w:val="en-US"/>
        </w:rPr>
        <w:t>Hamburgo</w:t>
      </w:r>
      <w:proofErr w:type="spellEnd"/>
      <w:r w:rsidRPr="00145E8F">
        <w:rPr>
          <w:rFonts w:ascii="Arial" w:hAnsi="Arial" w:cs="Arial"/>
          <w:iCs/>
          <w:lang w:val="en-US"/>
        </w:rPr>
        <w:t>, RS, CEP 93525-075 – Brasil)</w:t>
      </w:r>
      <w:r w:rsidRPr="00145E8F">
        <w:rPr>
          <w:rFonts w:ascii="Arial" w:hAnsi="Arial" w:cs="Arial"/>
          <w:lang w:val="en-US"/>
        </w:rPr>
        <w:t xml:space="preserve">. </w:t>
      </w:r>
    </w:p>
    <w:p w:rsidR="00547C7A" w:rsidRPr="00145E8F" w:rsidRDefault="00547C7A" w:rsidP="0006471B">
      <w:pPr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4939" w:type="pct"/>
        <w:tblLook w:val="0000" w:firstRow="0" w:lastRow="0" w:firstColumn="0" w:lastColumn="0" w:noHBand="0" w:noVBand="0"/>
      </w:tblPr>
      <w:tblGrid>
        <w:gridCol w:w="8614"/>
      </w:tblGrid>
      <w:tr w:rsidR="00547C7A" w:rsidRPr="00145E8F" w:rsidTr="00547C7A">
        <w:trPr>
          <w:trHeight w:val="484"/>
        </w:trPr>
        <w:tc>
          <w:tcPr>
            <w:tcW w:w="5000" w:type="pct"/>
            <w:shd w:val="clear" w:color="auto" w:fill="33CC33"/>
          </w:tcPr>
          <w:p w:rsidR="00547C7A" w:rsidRDefault="00547C7A" w:rsidP="00BC3F52">
            <w:pPr>
              <w:pStyle w:val="Corpodetex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547C7A" w:rsidRDefault="00547C7A" w:rsidP="00BC3F52">
            <w:pPr>
              <w:pStyle w:val="Corpodetexto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Required Documents</w:t>
            </w:r>
          </w:p>
          <w:p w:rsidR="00547C7A" w:rsidRPr="00145E8F" w:rsidRDefault="00547C7A" w:rsidP="00BC3F52">
            <w:pPr>
              <w:pStyle w:val="Corpodetex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47C7A" w:rsidRPr="00145E8F" w:rsidTr="00547C7A">
        <w:trPr>
          <w:trHeight w:val="484"/>
        </w:trPr>
        <w:tc>
          <w:tcPr>
            <w:tcW w:w="5000" w:type="pct"/>
            <w:vAlign w:val="center"/>
          </w:tcPr>
          <w:p w:rsidR="00E775C3" w:rsidRDefault="00E775C3" w:rsidP="00E775C3">
            <w:pPr>
              <w:pStyle w:val="Corpodetexto"/>
              <w:spacing w:line="480" w:lineRule="auto"/>
              <w:ind w:left="72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547C7A" w:rsidRPr="00547C7A" w:rsidRDefault="00547C7A" w:rsidP="00547C7A">
            <w:pPr>
              <w:pStyle w:val="Corpodetexto"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Ficha de Inscrição /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Application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form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:rsidR="00547C7A" w:rsidRDefault="00547C7A" w:rsidP="00547C7A">
            <w:pPr>
              <w:pStyle w:val="Corpodetexto"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Plano de estudos / Learning </w:t>
            </w:r>
            <w:proofErr w:type="spellStart"/>
            <w:r>
              <w:rPr>
                <w:rFonts w:ascii="Arial" w:hAnsi="Arial" w:cs="Arial"/>
                <w:b w:val="0"/>
                <w:sz w:val="22"/>
                <w:szCs w:val="22"/>
              </w:rPr>
              <w:t>agree</w:t>
            </w:r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ment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:rsidR="00547C7A" w:rsidRDefault="00547C7A" w:rsidP="00547C7A">
            <w:pPr>
              <w:pStyle w:val="Corpodetexto"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Cópia do passaporte / Passport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copy</w:t>
            </w:r>
            <w:proofErr w:type="spellEnd"/>
          </w:p>
          <w:p w:rsidR="00547C7A" w:rsidRDefault="00547C7A" w:rsidP="00547C7A">
            <w:pPr>
              <w:pStyle w:val="Corpodetexto"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Carta de autorização de intercâmbio da Instituição de origem assinada pelo coordenador /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Letter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of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authorization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for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the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exchange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program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from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the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home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university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coordinator</w:t>
            </w:r>
            <w:proofErr w:type="spellEnd"/>
          </w:p>
          <w:p w:rsidR="00547C7A" w:rsidRPr="00547C7A" w:rsidRDefault="00547C7A" w:rsidP="00547C7A">
            <w:pPr>
              <w:pStyle w:val="Corpodetexto"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Cópia do histórico escolar acadêmico /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Transcript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of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academic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records</w:t>
            </w:r>
            <w:proofErr w:type="spellEnd"/>
          </w:p>
          <w:p w:rsidR="00547C7A" w:rsidRPr="00E775C3" w:rsidRDefault="00547C7A" w:rsidP="00547C7A">
            <w:pPr>
              <w:pStyle w:val="Corpodetexto"/>
              <w:numPr>
                <w:ilvl w:val="0"/>
                <w:numId w:val="4"/>
              </w:numPr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Carta pessoal explicando seus objetivos neste intercâmbio no Brasil (motivo da escolha, expectativas,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etc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) /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Personal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letter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explaning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your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goals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with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the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exchange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program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in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Brazil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 (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motivation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 xml:space="preserve">, </w:t>
            </w:r>
            <w:proofErr w:type="spellStart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expectations</w:t>
            </w:r>
            <w:proofErr w:type="spellEnd"/>
            <w:r w:rsidRPr="00547C7A">
              <w:rPr>
                <w:rFonts w:ascii="Arial" w:hAnsi="Arial" w:cs="Arial"/>
                <w:b w:val="0"/>
                <w:sz w:val="22"/>
                <w:szCs w:val="22"/>
              </w:rPr>
              <w:t>).</w:t>
            </w:r>
          </w:p>
          <w:p w:rsidR="00E775C3" w:rsidRPr="00547C7A" w:rsidRDefault="00E775C3" w:rsidP="00E775C3">
            <w:pPr>
              <w:pStyle w:val="Corpodetexto"/>
              <w:spacing w:line="480" w:lineRule="auto"/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A41C8" w:rsidRDefault="00CA41C8" w:rsidP="00CA41C8">
      <w:pPr>
        <w:rPr>
          <w:rFonts w:ascii="Arial" w:hAnsi="Arial" w:cs="Arial"/>
        </w:rPr>
      </w:pPr>
    </w:p>
    <w:p w:rsidR="00547C7A" w:rsidRDefault="00547C7A" w:rsidP="00CA41C8">
      <w:pPr>
        <w:rPr>
          <w:rFonts w:ascii="Arial" w:hAnsi="Arial" w:cs="Arial"/>
        </w:rPr>
      </w:pPr>
    </w:p>
    <w:p w:rsidR="00547C7A" w:rsidRDefault="00547C7A" w:rsidP="00CA41C8">
      <w:pPr>
        <w:rPr>
          <w:rFonts w:ascii="Arial" w:hAnsi="Arial" w:cs="Arial"/>
        </w:rPr>
      </w:pPr>
    </w:p>
    <w:p w:rsidR="00547C7A" w:rsidRDefault="00547C7A" w:rsidP="00CA41C8">
      <w:pPr>
        <w:rPr>
          <w:rFonts w:ascii="Arial" w:hAnsi="Arial" w:cs="Arial"/>
        </w:rPr>
      </w:pPr>
    </w:p>
    <w:p w:rsidR="00364003" w:rsidRDefault="00364003" w:rsidP="00CA41C8">
      <w:pPr>
        <w:rPr>
          <w:rFonts w:ascii="Arial" w:hAnsi="Arial" w:cs="Arial"/>
        </w:rPr>
      </w:pPr>
    </w:p>
    <w:p w:rsidR="0009259A" w:rsidRDefault="0006471B" w:rsidP="00233C7B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33CC33"/>
        <w:spacing w:after="0" w:line="360" w:lineRule="auto"/>
        <w:jc w:val="center"/>
        <w:rPr>
          <w:rFonts w:ascii="Arial" w:hAnsi="Arial" w:cs="Arial"/>
          <w:b/>
          <w:bCs/>
        </w:rPr>
      </w:pPr>
      <w:r w:rsidRPr="00145E8F">
        <w:rPr>
          <w:rFonts w:ascii="Arial" w:hAnsi="Arial" w:cs="Arial"/>
          <w:b/>
          <w:bCs/>
        </w:rPr>
        <w:lastRenderedPageBreak/>
        <w:t xml:space="preserve">DADOS PESSOAIS </w:t>
      </w:r>
    </w:p>
    <w:p w:rsidR="0006471B" w:rsidRPr="0009259A" w:rsidRDefault="0006471B" w:rsidP="00233C7B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33CC33"/>
        <w:spacing w:after="0" w:line="360" w:lineRule="auto"/>
        <w:jc w:val="center"/>
        <w:rPr>
          <w:rFonts w:ascii="Arial" w:hAnsi="Arial" w:cs="Arial"/>
          <w:bCs/>
          <w:i/>
        </w:rPr>
      </w:pPr>
      <w:r w:rsidRPr="0009259A">
        <w:rPr>
          <w:rFonts w:ascii="Arial" w:hAnsi="Arial" w:cs="Arial"/>
          <w:bCs/>
          <w:i/>
        </w:rPr>
        <w:t xml:space="preserve">PERSONAL </w:t>
      </w:r>
      <w:r w:rsidR="0094130F">
        <w:rPr>
          <w:rFonts w:ascii="Arial" w:hAnsi="Arial" w:cs="Arial"/>
          <w:bCs/>
          <w:i/>
        </w:rPr>
        <w:t>INFORMATION</w:t>
      </w:r>
    </w:p>
    <w:p w:rsidR="00AE7831" w:rsidRDefault="00AE7831" w:rsidP="00AE7831">
      <w:pPr>
        <w:spacing w:after="0" w:line="480" w:lineRule="auto"/>
        <w:rPr>
          <w:rFonts w:ascii="Arial" w:hAnsi="Arial" w:cs="Arial"/>
        </w:rPr>
      </w:pPr>
    </w:p>
    <w:p w:rsidR="0006471B" w:rsidRPr="00145E8F" w:rsidRDefault="0006471B" w:rsidP="00AE7831">
      <w:pPr>
        <w:spacing w:after="0" w:line="480" w:lineRule="auto"/>
        <w:rPr>
          <w:rFonts w:ascii="Arial" w:hAnsi="Arial" w:cs="Arial"/>
        </w:rPr>
      </w:pPr>
      <w:r w:rsidRPr="00145E8F">
        <w:rPr>
          <w:rFonts w:ascii="Arial" w:hAnsi="Arial" w:cs="Arial"/>
        </w:rPr>
        <w:t>Nome/</w:t>
      </w:r>
      <w:proofErr w:type="spellStart"/>
      <w:r w:rsidRPr="00145E8F">
        <w:rPr>
          <w:rFonts w:ascii="Arial" w:hAnsi="Arial" w:cs="Arial"/>
        </w:rPr>
        <w:t>Name</w:t>
      </w:r>
      <w:proofErr w:type="spellEnd"/>
      <w:r w:rsidRPr="00145E8F">
        <w:rPr>
          <w:rFonts w:ascii="Arial" w:hAnsi="Arial" w:cs="Arial"/>
        </w:rPr>
        <w:t>:</w:t>
      </w:r>
    </w:p>
    <w:p w:rsidR="00420E16" w:rsidRPr="00145E8F" w:rsidRDefault="00420E16" w:rsidP="00AE7831">
      <w:pPr>
        <w:spacing w:after="0" w:line="480" w:lineRule="auto"/>
        <w:rPr>
          <w:rFonts w:ascii="Arial" w:hAnsi="Arial" w:cs="Arial"/>
        </w:rPr>
      </w:pPr>
      <w:r w:rsidRPr="00145E8F">
        <w:rPr>
          <w:rFonts w:ascii="Arial" w:hAnsi="Arial" w:cs="Arial"/>
        </w:rPr>
        <w:t xml:space="preserve">Data de Nascimento/Date </w:t>
      </w:r>
      <w:proofErr w:type="spellStart"/>
      <w:r w:rsidRPr="00145E8F">
        <w:rPr>
          <w:rFonts w:ascii="Arial" w:hAnsi="Arial" w:cs="Arial"/>
        </w:rPr>
        <w:t>of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Birth</w:t>
      </w:r>
      <w:proofErr w:type="spellEnd"/>
      <w:r w:rsidRPr="00145E8F">
        <w:rPr>
          <w:rFonts w:ascii="Arial" w:hAnsi="Arial" w:cs="Arial"/>
        </w:rPr>
        <w:t>:</w:t>
      </w:r>
    </w:p>
    <w:p w:rsidR="0006471B" w:rsidRPr="00364003" w:rsidRDefault="0006471B" w:rsidP="00AE7831">
      <w:pPr>
        <w:spacing w:after="0" w:line="480" w:lineRule="auto"/>
        <w:rPr>
          <w:rFonts w:ascii="Arial" w:hAnsi="Arial" w:cs="Arial"/>
          <w:lang w:val="en-US"/>
        </w:rPr>
      </w:pPr>
      <w:proofErr w:type="spellStart"/>
      <w:r w:rsidRPr="00364003">
        <w:rPr>
          <w:rFonts w:ascii="Arial" w:hAnsi="Arial" w:cs="Arial"/>
          <w:lang w:val="en-US"/>
        </w:rPr>
        <w:t>Identidade</w:t>
      </w:r>
      <w:proofErr w:type="spellEnd"/>
      <w:r w:rsidRPr="00364003">
        <w:rPr>
          <w:rFonts w:ascii="Arial" w:hAnsi="Arial" w:cs="Arial"/>
          <w:lang w:val="en-US"/>
        </w:rPr>
        <w:t>/</w:t>
      </w:r>
      <w:r w:rsidR="0094130F" w:rsidRPr="00364003">
        <w:rPr>
          <w:rFonts w:ascii="Arial" w:hAnsi="Arial" w:cs="Arial"/>
          <w:lang w:val="en-US"/>
        </w:rPr>
        <w:t xml:space="preserve">Personal </w:t>
      </w:r>
      <w:r w:rsidRPr="00364003">
        <w:rPr>
          <w:rFonts w:ascii="Arial" w:hAnsi="Arial" w:cs="Arial"/>
          <w:lang w:val="en-US"/>
        </w:rPr>
        <w:t>Identity Card:</w:t>
      </w:r>
      <w:r w:rsidRPr="00364003">
        <w:rPr>
          <w:rFonts w:ascii="Arial" w:hAnsi="Arial" w:cs="Arial"/>
          <w:lang w:val="en-US"/>
        </w:rPr>
        <w:tab/>
      </w:r>
      <w:r w:rsidRPr="00364003">
        <w:rPr>
          <w:rFonts w:ascii="Arial" w:hAnsi="Arial" w:cs="Arial"/>
          <w:lang w:val="en-US"/>
        </w:rPr>
        <w:tab/>
      </w:r>
    </w:p>
    <w:p w:rsidR="0006471B" w:rsidRPr="00364003" w:rsidRDefault="0006471B" w:rsidP="00AE7831">
      <w:pPr>
        <w:spacing w:after="0" w:line="480" w:lineRule="auto"/>
        <w:rPr>
          <w:rFonts w:ascii="Arial" w:hAnsi="Arial" w:cs="Arial"/>
          <w:lang w:val="en-US"/>
        </w:rPr>
      </w:pPr>
      <w:proofErr w:type="spellStart"/>
      <w:r w:rsidRPr="00364003">
        <w:rPr>
          <w:rFonts w:ascii="Arial" w:hAnsi="Arial" w:cs="Arial"/>
          <w:lang w:val="en-US"/>
        </w:rPr>
        <w:t>Passaporte</w:t>
      </w:r>
      <w:proofErr w:type="spellEnd"/>
      <w:r w:rsidRPr="00364003">
        <w:rPr>
          <w:rFonts w:ascii="Arial" w:hAnsi="Arial" w:cs="Arial"/>
          <w:lang w:val="en-US"/>
        </w:rPr>
        <w:t>/Passport</w:t>
      </w:r>
      <w:r w:rsidR="00420E16" w:rsidRPr="00364003">
        <w:rPr>
          <w:rFonts w:ascii="Arial" w:hAnsi="Arial" w:cs="Arial"/>
          <w:lang w:val="en-US"/>
        </w:rPr>
        <w:t xml:space="preserve"> number</w:t>
      </w:r>
      <w:r w:rsidRPr="00364003">
        <w:rPr>
          <w:rFonts w:ascii="Arial" w:hAnsi="Arial" w:cs="Arial"/>
          <w:lang w:val="en-US"/>
        </w:rPr>
        <w:t>:</w:t>
      </w:r>
    </w:p>
    <w:p w:rsidR="0006471B" w:rsidRPr="00145E8F" w:rsidRDefault="0009259A" w:rsidP="00AE7831">
      <w:pPr>
        <w:spacing w:after="0" w:line="480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Sexo/</w:t>
      </w:r>
      <w:r w:rsidR="0094130F">
        <w:rPr>
          <w:rFonts w:ascii="Arial" w:hAnsi="Arial" w:cs="Arial"/>
          <w:lang w:val="it-IT"/>
        </w:rPr>
        <w:t>Sex</w:t>
      </w:r>
      <w:r>
        <w:rPr>
          <w:rFonts w:ascii="Arial" w:hAnsi="Arial" w:cs="Arial"/>
          <w:lang w:val="it-IT"/>
        </w:rPr>
        <w:t>: (  ) masculino/</w:t>
      </w:r>
      <w:r w:rsidR="0006471B" w:rsidRPr="00145E8F">
        <w:rPr>
          <w:rFonts w:ascii="Arial" w:hAnsi="Arial" w:cs="Arial"/>
          <w:lang w:val="it-IT"/>
        </w:rPr>
        <w:t>male</w:t>
      </w:r>
      <w:r w:rsidR="0006471B" w:rsidRPr="00145E8F">
        <w:rPr>
          <w:rFonts w:ascii="Arial" w:hAnsi="Arial" w:cs="Arial"/>
          <w:lang w:val="it-IT"/>
        </w:rPr>
        <w:tab/>
        <w:t>(  ) feminino/female</w:t>
      </w:r>
    </w:p>
    <w:p w:rsidR="0006471B" w:rsidRPr="0094130F" w:rsidRDefault="0006471B" w:rsidP="00AE7831">
      <w:pPr>
        <w:spacing w:after="0" w:line="480" w:lineRule="auto"/>
        <w:rPr>
          <w:rFonts w:ascii="Arial" w:hAnsi="Arial" w:cs="Arial"/>
          <w:lang w:val="en-US"/>
        </w:rPr>
      </w:pPr>
      <w:proofErr w:type="spellStart"/>
      <w:r w:rsidRPr="0094130F">
        <w:rPr>
          <w:rFonts w:ascii="Arial" w:hAnsi="Arial" w:cs="Arial"/>
          <w:lang w:val="en-US"/>
        </w:rPr>
        <w:t>Telefone</w:t>
      </w:r>
      <w:proofErr w:type="spellEnd"/>
      <w:r w:rsidRPr="0094130F">
        <w:rPr>
          <w:rFonts w:ascii="Arial" w:hAnsi="Arial" w:cs="Arial"/>
          <w:lang w:val="en-US"/>
        </w:rPr>
        <w:t xml:space="preserve"> / Phone: (Country Code + </w:t>
      </w:r>
      <w:r w:rsidR="0094130F" w:rsidRPr="0094130F">
        <w:rPr>
          <w:rFonts w:ascii="Arial" w:hAnsi="Arial" w:cs="Arial"/>
          <w:lang w:val="en-US"/>
        </w:rPr>
        <w:t>A</w:t>
      </w:r>
      <w:r w:rsidRPr="0094130F">
        <w:rPr>
          <w:rFonts w:ascii="Arial" w:hAnsi="Arial" w:cs="Arial"/>
          <w:lang w:val="en-US"/>
        </w:rPr>
        <w:t>rea Code + number):</w:t>
      </w:r>
    </w:p>
    <w:p w:rsidR="0094130F" w:rsidRDefault="0006471B" w:rsidP="00AE7831">
      <w:pPr>
        <w:spacing w:after="0" w:line="480" w:lineRule="auto"/>
        <w:rPr>
          <w:rFonts w:ascii="Arial" w:hAnsi="Arial" w:cs="Arial"/>
        </w:rPr>
      </w:pPr>
      <w:r w:rsidRPr="00145E8F">
        <w:rPr>
          <w:rFonts w:ascii="Arial" w:hAnsi="Arial" w:cs="Arial"/>
        </w:rPr>
        <w:t xml:space="preserve">Celular/Mobile: </w:t>
      </w:r>
    </w:p>
    <w:p w:rsidR="0006471B" w:rsidRPr="00145E8F" w:rsidRDefault="0006471B" w:rsidP="00AE7831">
      <w:pPr>
        <w:spacing w:after="0" w:line="480" w:lineRule="auto"/>
        <w:rPr>
          <w:rFonts w:ascii="Arial" w:hAnsi="Arial" w:cs="Arial"/>
        </w:rPr>
      </w:pPr>
      <w:r w:rsidRPr="00145E8F">
        <w:rPr>
          <w:rFonts w:ascii="Arial" w:hAnsi="Arial" w:cs="Arial"/>
        </w:rPr>
        <w:t>E-mail:</w:t>
      </w:r>
    </w:p>
    <w:p w:rsidR="0006471B" w:rsidRPr="00145E8F" w:rsidRDefault="0006471B" w:rsidP="00AE7831">
      <w:pPr>
        <w:spacing w:after="0" w:line="480" w:lineRule="auto"/>
        <w:rPr>
          <w:rFonts w:ascii="Arial" w:hAnsi="Arial" w:cs="Arial"/>
        </w:rPr>
      </w:pPr>
      <w:r w:rsidRPr="00145E8F">
        <w:rPr>
          <w:rFonts w:ascii="Arial" w:hAnsi="Arial" w:cs="Arial"/>
        </w:rPr>
        <w:t xml:space="preserve">Nome do Pai/ </w:t>
      </w:r>
      <w:proofErr w:type="spellStart"/>
      <w:r w:rsidRPr="00145E8F">
        <w:rPr>
          <w:rFonts w:ascii="Arial" w:hAnsi="Arial" w:cs="Arial"/>
        </w:rPr>
        <w:t>Father’s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name</w:t>
      </w:r>
      <w:proofErr w:type="spellEnd"/>
      <w:r w:rsidRPr="00145E8F">
        <w:rPr>
          <w:rFonts w:ascii="Arial" w:hAnsi="Arial" w:cs="Arial"/>
        </w:rPr>
        <w:t>:</w:t>
      </w:r>
    </w:p>
    <w:p w:rsidR="0006471B" w:rsidRPr="00145E8F" w:rsidRDefault="0006471B" w:rsidP="00AE7831">
      <w:pPr>
        <w:spacing w:after="0" w:line="480" w:lineRule="auto"/>
        <w:rPr>
          <w:rFonts w:ascii="Arial" w:hAnsi="Arial" w:cs="Arial"/>
        </w:rPr>
      </w:pPr>
      <w:r w:rsidRPr="00145E8F">
        <w:rPr>
          <w:rFonts w:ascii="Arial" w:hAnsi="Arial" w:cs="Arial"/>
        </w:rPr>
        <w:t>Nome da Mãe/</w:t>
      </w:r>
      <w:proofErr w:type="spellStart"/>
      <w:r w:rsidRPr="00145E8F">
        <w:rPr>
          <w:rFonts w:ascii="Arial" w:hAnsi="Arial" w:cs="Arial"/>
        </w:rPr>
        <w:t>Mother’s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name</w:t>
      </w:r>
      <w:proofErr w:type="spellEnd"/>
      <w:r w:rsidRPr="00145E8F">
        <w:rPr>
          <w:rFonts w:ascii="Arial" w:hAnsi="Arial" w:cs="Arial"/>
        </w:rPr>
        <w:t>:</w:t>
      </w:r>
    </w:p>
    <w:p w:rsidR="0006471B" w:rsidRPr="00D04686" w:rsidRDefault="0006471B" w:rsidP="00AE7831">
      <w:pPr>
        <w:spacing w:after="0" w:line="480" w:lineRule="auto"/>
        <w:rPr>
          <w:rFonts w:ascii="Arial" w:hAnsi="Arial" w:cs="Arial"/>
          <w:lang w:val="en-US"/>
        </w:rPr>
      </w:pPr>
      <w:proofErr w:type="spellStart"/>
      <w:r w:rsidRPr="00D04686">
        <w:rPr>
          <w:rFonts w:ascii="Arial" w:hAnsi="Arial" w:cs="Arial"/>
          <w:lang w:val="en-US"/>
        </w:rPr>
        <w:t>Endereço</w:t>
      </w:r>
      <w:proofErr w:type="spellEnd"/>
      <w:r w:rsidRPr="00D04686">
        <w:rPr>
          <w:rFonts w:ascii="Arial" w:hAnsi="Arial" w:cs="Arial"/>
          <w:lang w:val="en-US"/>
        </w:rPr>
        <w:t xml:space="preserve">/Address: </w:t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proofErr w:type="spellStart"/>
      <w:r w:rsidRPr="00D04686">
        <w:rPr>
          <w:rFonts w:ascii="Arial" w:hAnsi="Arial" w:cs="Arial"/>
          <w:lang w:val="en-US"/>
        </w:rPr>
        <w:t>Cidade</w:t>
      </w:r>
      <w:proofErr w:type="spellEnd"/>
      <w:r w:rsidRPr="00D04686">
        <w:rPr>
          <w:rFonts w:ascii="Arial" w:hAnsi="Arial" w:cs="Arial"/>
          <w:lang w:val="en-US"/>
        </w:rPr>
        <w:t>/City:</w:t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</w:p>
    <w:p w:rsidR="0006471B" w:rsidRPr="00D04686" w:rsidRDefault="0006471B" w:rsidP="00AE7831">
      <w:pPr>
        <w:spacing w:after="0" w:line="480" w:lineRule="auto"/>
        <w:rPr>
          <w:rFonts w:ascii="Arial" w:hAnsi="Arial" w:cs="Arial"/>
          <w:lang w:val="en-US"/>
        </w:rPr>
      </w:pPr>
      <w:r w:rsidRPr="00D04686">
        <w:rPr>
          <w:rFonts w:ascii="Arial" w:hAnsi="Arial" w:cs="Arial"/>
          <w:lang w:val="en-US"/>
        </w:rPr>
        <w:t xml:space="preserve">Estado / Province / State: </w:t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</w:r>
      <w:r w:rsidRPr="00D04686">
        <w:rPr>
          <w:rFonts w:ascii="Arial" w:hAnsi="Arial" w:cs="Arial"/>
          <w:lang w:val="en-US"/>
        </w:rPr>
        <w:tab/>
        <w:t xml:space="preserve">País/Country: </w:t>
      </w:r>
    </w:p>
    <w:p w:rsidR="0006471B" w:rsidRDefault="0006471B" w:rsidP="00AE7831">
      <w:pPr>
        <w:spacing w:after="0" w:line="480" w:lineRule="auto"/>
        <w:rPr>
          <w:rFonts w:ascii="Arial" w:hAnsi="Arial" w:cs="Arial"/>
          <w:lang w:val="en-US"/>
        </w:rPr>
      </w:pPr>
      <w:r w:rsidRPr="00D04686">
        <w:rPr>
          <w:rFonts w:ascii="Arial" w:hAnsi="Arial" w:cs="Arial"/>
          <w:lang w:val="en-US"/>
        </w:rPr>
        <w:t xml:space="preserve">CEP/Zip Code: </w:t>
      </w:r>
    </w:p>
    <w:p w:rsidR="00D04686" w:rsidRPr="00D04686" w:rsidRDefault="00D04686" w:rsidP="00AE7831">
      <w:pPr>
        <w:spacing w:after="0" w:line="480" w:lineRule="auto"/>
        <w:rPr>
          <w:rFonts w:ascii="Arial" w:hAnsi="Arial" w:cs="Arial"/>
          <w:lang w:val="en-US"/>
        </w:rPr>
      </w:pPr>
    </w:p>
    <w:p w:rsidR="00D04686" w:rsidRPr="00242B5A" w:rsidRDefault="00D04686" w:rsidP="00D04686">
      <w:pPr>
        <w:spacing w:after="0" w:line="360" w:lineRule="auto"/>
        <w:rPr>
          <w:rFonts w:ascii="Arial" w:hAnsi="Arial" w:cs="Arial"/>
          <w:lang w:val="it-IT"/>
        </w:rPr>
      </w:pPr>
      <w:r w:rsidRPr="00242B5A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4E884A" wp14:editId="21CF3775">
                <wp:simplePos x="0" y="0"/>
                <wp:positionH relativeFrom="column">
                  <wp:posOffset>5715</wp:posOffset>
                </wp:positionH>
                <wp:positionV relativeFrom="paragraph">
                  <wp:posOffset>205105</wp:posOffset>
                </wp:positionV>
                <wp:extent cx="238125" cy="171450"/>
                <wp:effectExtent l="9525" t="6350" r="9525" b="12700"/>
                <wp:wrapNone/>
                <wp:docPr id="10" name="Retâ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073FE" id="Retângulo 10" o:spid="_x0000_s1026" style="position:absolute;margin-left:.45pt;margin-top:16.15pt;width:18.7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"/>
            </w:pict>
          </mc:Fallback>
        </mc:AlternateContent>
      </w:r>
      <w:r w:rsidRPr="00242B5A">
        <w:rPr>
          <w:rFonts w:ascii="Arial" w:hAnsi="Arial" w:cs="Arial"/>
          <w:lang w:val="it-IT"/>
        </w:rPr>
        <w:t>Período que deseja cursar / Semester you are planning to study</w:t>
      </w:r>
      <w:r>
        <w:rPr>
          <w:rFonts w:ascii="Arial" w:hAnsi="Arial" w:cs="Arial"/>
          <w:lang w:val="it-IT"/>
        </w:rPr>
        <w:t xml:space="preserve"> at Feevale University</w:t>
      </w:r>
      <w:r w:rsidRPr="00242B5A">
        <w:rPr>
          <w:rFonts w:ascii="Arial" w:hAnsi="Arial" w:cs="Arial"/>
          <w:lang w:val="it-IT"/>
        </w:rPr>
        <w:t>:</w:t>
      </w:r>
    </w:p>
    <w:p w:rsidR="00D04686" w:rsidRPr="00242B5A" w:rsidRDefault="00D04686" w:rsidP="00D04686">
      <w:pPr>
        <w:spacing w:after="0" w:line="360" w:lineRule="auto"/>
        <w:ind w:firstLine="708"/>
        <w:rPr>
          <w:rFonts w:ascii="Arial" w:hAnsi="Arial" w:cs="Arial"/>
          <w:lang w:val="it-IT"/>
        </w:rPr>
      </w:pPr>
      <w:r w:rsidRPr="00242B5A">
        <w:rPr>
          <w:rFonts w:ascii="Arial" w:hAnsi="Arial" w:cs="Arial"/>
          <w:lang w:val="it-IT"/>
        </w:rPr>
        <w:t xml:space="preserve">Primeiro Semestre/First Semester (de Fevereiro a Junho/ from February to June)                </w:t>
      </w:r>
    </w:p>
    <w:p w:rsidR="00D04686" w:rsidRPr="00242B5A" w:rsidRDefault="00D04686" w:rsidP="00D04686">
      <w:pPr>
        <w:spacing w:after="0" w:line="360" w:lineRule="auto"/>
        <w:rPr>
          <w:rFonts w:ascii="Arial" w:hAnsi="Arial" w:cs="Arial"/>
          <w:lang w:val="it-IT"/>
        </w:rPr>
      </w:pPr>
      <w:r w:rsidRPr="00242B5A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8F3C4D" wp14:editId="030923AD">
                <wp:simplePos x="0" y="0"/>
                <wp:positionH relativeFrom="column">
                  <wp:posOffset>24765</wp:posOffset>
                </wp:positionH>
                <wp:positionV relativeFrom="paragraph">
                  <wp:posOffset>195580</wp:posOffset>
                </wp:positionV>
                <wp:extent cx="238125" cy="171450"/>
                <wp:effectExtent l="9525" t="5715" r="9525" b="13335"/>
                <wp:wrapNone/>
                <wp:docPr id="9" name="Retâ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6CAF4" id="Retângulo 9" o:spid="_x0000_s1026" style="position:absolute;margin-left:1.95pt;margin-top:15.4pt;width:18.7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"/>
            </w:pict>
          </mc:Fallback>
        </mc:AlternateContent>
      </w:r>
      <w:r w:rsidRPr="00242B5A">
        <w:rPr>
          <w:rFonts w:ascii="Arial" w:hAnsi="Arial" w:cs="Arial"/>
          <w:lang w:val="it-IT"/>
        </w:rPr>
        <w:t xml:space="preserve">           </w:t>
      </w:r>
    </w:p>
    <w:p w:rsidR="00D04686" w:rsidRPr="00242B5A" w:rsidRDefault="00D04686" w:rsidP="00D04686">
      <w:pPr>
        <w:spacing w:after="0" w:line="360" w:lineRule="auto"/>
        <w:rPr>
          <w:rFonts w:ascii="Arial" w:hAnsi="Arial" w:cs="Arial"/>
          <w:lang w:val="it-IT"/>
        </w:rPr>
      </w:pPr>
      <w:r w:rsidRPr="00242B5A">
        <w:rPr>
          <w:rFonts w:ascii="Arial" w:hAnsi="Arial" w:cs="Arial"/>
          <w:lang w:val="it-IT"/>
        </w:rPr>
        <w:t xml:space="preserve">            Segundo Semestre/Second Semester (de Agosto a Dezembro/ from August to December) </w:t>
      </w:r>
    </w:p>
    <w:p w:rsidR="00D04686" w:rsidRPr="00242B5A" w:rsidRDefault="00D04686" w:rsidP="00D04686">
      <w:pPr>
        <w:spacing w:after="0" w:line="360" w:lineRule="auto"/>
        <w:rPr>
          <w:rFonts w:ascii="Arial" w:hAnsi="Arial" w:cs="Arial"/>
          <w:lang w:val="it-IT"/>
        </w:rPr>
      </w:pPr>
    </w:p>
    <w:p w:rsidR="0006471B" w:rsidRDefault="0006471B" w:rsidP="00C409FD">
      <w:pPr>
        <w:tabs>
          <w:tab w:val="left" w:pos="1755"/>
        </w:tabs>
        <w:rPr>
          <w:lang w:val="it-IT"/>
        </w:rPr>
      </w:pPr>
    </w:p>
    <w:p w:rsidR="00B71175" w:rsidRPr="00D04686" w:rsidRDefault="00B71175" w:rsidP="00C409FD">
      <w:pPr>
        <w:tabs>
          <w:tab w:val="left" w:pos="1755"/>
        </w:tabs>
        <w:rPr>
          <w:lang w:val="it-IT"/>
        </w:rPr>
      </w:pPr>
    </w:p>
    <w:p w:rsidR="0006471B" w:rsidRDefault="0006471B" w:rsidP="00C409FD">
      <w:pPr>
        <w:tabs>
          <w:tab w:val="left" w:pos="1755"/>
        </w:tabs>
      </w:pPr>
    </w:p>
    <w:p w:rsidR="005A24DC" w:rsidRPr="00D04686" w:rsidRDefault="005A24DC" w:rsidP="00C409FD">
      <w:pPr>
        <w:tabs>
          <w:tab w:val="left" w:pos="1755"/>
        </w:tabs>
      </w:pPr>
    </w:p>
    <w:p w:rsidR="00AE7831" w:rsidRPr="00D04686" w:rsidRDefault="00AE7831" w:rsidP="00AE7831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99FF99"/>
        <w:spacing w:after="0" w:line="360" w:lineRule="auto"/>
        <w:jc w:val="center"/>
        <w:rPr>
          <w:rFonts w:ascii="Arial" w:hAnsi="Arial" w:cs="Arial"/>
          <w:b/>
          <w:bCs/>
        </w:rPr>
      </w:pPr>
      <w:r w:rsidRPr="00D04686">
        <w:rPr>
          <w:rFonts w:ascii="Arial" w:hAnsi="Arial" w:cs="Arial"/>
          <w:b/>
          <w:bCs/>
        </w:rPr>
        <w:lastRenderedPageBreak/>
        <w:t>CONTATO DE EMERGÊNCIA</w:t>
      </w:r>
    </w:p>
    <w:p w:rsidR="0006471B" w:rsidRPr="00697E64" w:rsidRDefault="0006471B" w:rsidP="00AE7831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99FF99"/>
        <w:spacing w:after="0" w:line="360" w:lineRule="auto"/>
        <w:jc w:val="center"/>
        <w:rPr>
          <w:rFonts w:ascii="Arial" w:hAnsi="Arial" w:cs="Arial"/>
          <w:bCs/>
          <w:i/>
        </w:rPr>
      </w:pPr>
      <w:r w:rsidRPr="00697E64">
        <w:rPr>
          <w:rFonts w:ascii="Arial" w:hAnsi="Arial" w:cs="Arial"/>
          <w:bCs/>
          <w:i/>
        </w:rPr>
        <w:t>EMERGENCY CONTACT</w:t>
      </w:r>
    </w:p>
    <w:p w:rsidR="0009259A" w:rsidRPr="00697E64" w:rsidRDefault="0009259A" w:rsidP="0006471B">
      <w:pPr>
        <w:spacing w:after="0" w:line="360" w:lineRule="auto"/>
        <w:jc w:val="both"/>
        <w:rPr>
          <w:rFonts w:ascii="Arial" w:hAnsi="Arial" w:cs="Arial"/>
        </w:rPr>
      </w:pPr>
    </w:p>
    <w:p w:rsidR="0009259A" w:rsidRPr="00697E64" w:rsidRDefault="0006471B" w:rsidP="00364003">
      <w:pPr>
        <w:spacing w:after="0" w:line="480" w:lineRule="auto"/>
        <w:jc w:val="both"/>
        <w:rPr>
          <w:rFonts w:ascii="Arial" w:hAnsi="Arial" w:cs="Arial"/>
        </w:rPr>
      </w:pPr>
      <w:r w:rsidRPr="00697E64">
        <w:rPr>
          <w:rFonts w:ascii="Arial" w:hAnsi="Arial" w:cs="Arial"/>
        </w:rPr>
        <w:t>Nome/</w:t>
      </w:r>
      <w:proofErr w:type="spellStart"/>
      <w:r w:rsidRPr="00697E64">
        <w:rPr>
          <w:rFonts w:ascii="Arial" w:hAnsi="Arial" w:cs="Arial"/>
        </w:rPr>
        <w:t>Name</w:t>
      </w:r>
      <w:proofErr w:type="spellEnd"/>
      <w:r w:rsidRPr="00697E64">
        <w:rPr>
          <w:rFonts w:ascii="Arial" w:hAnsi="Arial" w:cs="Arial"/>
        </w:rPr>
        <w:t>:</w:t>
      </w:r>
      <w:r w:rsidRPr="00697E64">
        <w:rPr>
          <w:rFonts w:ascii="Arial" w:hAnsi="Arial" w:cs="Arial"/>
        </w:rPr>
        <w:tab/>
      </w:r>
      <w:r w:rsidRPr="00697E64">
        <w:rPr>
          <w:rFonts w:ascii="Arial" w:hAnsi="Arial" w:cs="Arial"/>
        </w:rPr>
        <w:tab/>
      </w:r>
      <w:r w:rsidRPr="00697E64">
        <w:rPr>
          <w:rFonts w:ascii="Arial" w:hAnsi="Arial" w:cs="Arial"/>
        </w:rPr>
        <w:tab/>
      </w:r>
      <w:r w:rsidRPr="00697E64">
        <w:rPr>
          <w:rFonts w:ascii="Arial" w:hAnsi="Arial" w:cs="Arial"/>
        </w:rPr>
        <w:tab/>
      </w:r>
      <w:r w:rsidRPr="00697E64">
        <w:rPr>
          <w:rFonts w:ascii="Arial" w:hAnsi="Arial" w:cs="Arial"/>
        </w:rPr>
        <w:tab/>
      </w:r>
      <w:r w:rsidRPr="00697E64">
        <w:rPr>
          <w:rFonts w:ascii="Arial" w:hAnsi="Arial" w:cs="Arial"/>
        </w:rPr>
        <w:tab/>
      </w:r>
    </w:p>
    <w:p w:rsidR="0006471B" w:rsidRPr="008124EE" w:rsidRDefault="0006471B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  <w:proofErr w:type="spellStart"/>
      <w:r w:rsidRPr="008124EE">
        <w:rPr>
          <w:rFonts w:ascii="Arial" w:hAnsi="Arial" w:cs="Arial"/>
          <w:lang w:val="en-US"/>
        </w:rPr>
        <w:t>Relação</w:t>
      </w:r>
      <w:proofErr w:type="spellEnd"/>
      <w:r w:rsidRPr="008124EE">
        <w:rPr>
          <w:rFonts w:ascii="Arial" w:hAnsi="Arial" w:cs="Arial"/>
          <w:lang w:val="en-US"/>
        </w:rPr>
        <w:t xml:space="preserve">/Relationship: </w:t>
      </w:r>
    </w:p>
    <w:p w:rsidR="0006471B" w:rsidRPr="00145E8F" w:rsidRDefault="00EF33DD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Fone</w:t>
      </w:r>
      <w:proofErr w:type="spellEnd"/>
      <w:r>
        <w:rPr>
          <w:rFonts w:ascii="Arial" w:hAnsi="Arial" w:cs="Arial"/>
          <w:lang w:val="en-US"/>
        </w:rPr>
        <w:t xml:space="preserve"> / Phone:</w:t>
      </w:r>
      <w:r w:rsidR="0006471B" w:rsidRPr="00145E8F">
        <w:rPr>
          <w:rFonts w:ascii="Arial" w:hAnsi="Arial" w:cs="Arial"/>
          <w:lang w:val="en-US"/>
        </w:rPr>
        <w:tab/>
      </w:r>
    </w:p>
    <w:p w:rsidR="0006471B" w:rsidRPr="00735406" w:rsidRDefault="0006471B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  <w:proofErr w:type="spellStart"/>
      <w:r w:rsidRPr="00735406">
        <w:rPr>
          <w:rFonts w:ascii="Arial" w:hAnsi="Arial" w:cs="Arial"/>
          <w:lang w:val="en-US"/>
        </w:rPr>
        <w:t>Celular</w:t>
      </w:r>
      <w:proofErr w:type="spellEnd"/>
      <w:r w:rsidRPr="00735406">
        <w:rPr>
          <w:rFonts w:ascii="Arial" w:hAnsi="Arial" w:cs="Arial"/>
          <w:lang w:val="en-US"/>
        </w:rPr>
        <w:t xml:space="preserve">/Mobile: </w:t>
      </w:r>
    </w:p>
    <w:p w:rsidR="0006471B" w:rsidRDefault="0006471B" w:rsidP="00364003">
      <w:pPr>
        <w:spacing w:after="0" w:line="480" w:lineRule="auto"/>
        <w:jc w:val="both"/>
        <w:rPr>
          <w:rFonts w:ascii="Arial" w:hAnsi="Arial" w:cs="Arial"/>
        </w:rPr>
      </w:pPr>
      <w:r w:rsidRPr="00145E8F">
        <w:rPr>
          <w:rFonts w:ascii="Arial" w:hAnsi="Arial" w:cs="Arial"/>
        </w:rPr>
        <w:t xml:space="preserve">E-mail: </w:t>
      </w:r>
    </w:p>
    <w:p w:rsidR="00364003" w:rsidRPr="00145E8F" w:rsidRDefault="00364003" w:rsidP="00364003">
      <w:pPr>
        <w:spacing w:after="0" w:line="480" w:lineRule="auto"/>
        <w:jc w:val="both"/>
        <w:rPr>
          <w:rFonts w:ascii="Arial" w:hAnsi="Arial" w:cs="Arial"/>
        </w:rPr>
      </w:pPr>
    </w:p>
    <w:p w:rsidR="0006471B" w:rsidRDefault="0006471B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  <w:r w:rsidRPr="00145E8F">
        <w:rPr>
          <w:rFonts w:ascii="Arial" w:hAnsi="Arial" w:cs="Arial"/>
        </w:rPr>
        <w:t xml:space="preserve">Todos os estudantes internacionais devem ter seguro saúde cobrindo toda estada no Brasil. </w:t>
      </w:r>
      <w:proofErr w:type="spellStart"/>
      <w:r w:rsidRPr="00145E8F">
        <w:rPr>
          <w:rFonts w:ascii="Arial" w:hAnsi="Arial" w:cs="Arial"/>
          <w:lang w:val="en-US"/>
        </w:rPr>
        <w:t>Será</w:t>
      </w:r>
      <w:proofErr w:type="spellEnd"/>
      <w:r w:rsidRPr="00145E8F">
        <w:rPr>
          <w:rFonts w:ascii="Arial" w:hAnsi="Arial" w:cs="Arial"/>
          <w:lang w:val="en-US"/>
        </w:rPr>
        <w:t xml:space="preserve"> </w:t>
      </w:r>
      <w:proofErr w:type="spellStart"/>
      <w:r w:rsidRPr="00145E8F">
        <w:rPr>
          <w:rFonts w:ascii="Arial" w:hAnsi="Arial" w:cs="Arial"/>
          <w:lang w:val="en-US"/>
        </w:rPr>
        <w:t>exigido</w:t>
      </w:r>
      <w:proofErr w:type="spellEnd"/>
      <w:r w:rsidRPr="00145E8F">
        <w:rPr>
          <w:rFonts w:ascii="Arial" w:hAnsi="Arial" w:cs="Arial"/>
          <w:lang w:val="en-US"/>
        </w:rPr>
        <w:t xml:space="preserve"> </w:t>
      </w:r>
      <w:proofErr w:type="spellStart"/>
      <w:r w:rsidRPr="00145E8F">
        <w:rPr>
          <w:rFonts w:ascii="Arial" w:hAnsi="Arial" w:cs="Arial"/>
          <w:lang w:val="en-US"/>
        </w:rPr>
        <w:t>apresentá</w:t>
      </w:r>
      <w:proofErr w:type="spellEnd"/>
      <w:r w:rsidRPr="00145E8F">
        <w:rPr>
          <w:rFonts w:ascii="Arial" w:hAnsi="Arial" w:cs="Arial"/>
          <w:lang w:val="en-US"/>
        </w:rPr>
        <w:t xml:space="preserve">-lo </w:t>
      </w:r>
      <w:proofErr w:type="spellStart"/>
      <w:r w:rsidRPr="00145E8F">
        <w:rPr>
          <w:rFonts w:ascii="Arial" w:hAnsi="Arial" w:cs="Arial"/>
          <w:lang w:val="en-US"/>
        </w:rPr>
        <w:t>quando</w:t>
      </w:r>
      <w:proofErr w:type="spellEnd"/>
      <w:r w:rsidRPr="00145E8F">
        <w:rPr>
          <w:rFonts w:ascii="Arial" w:hAnsi="Arial" w:cs="Arial"/>
          <w:lang w:val="en-US"/>
        </w:rPr>
        <w:t xml:space="preserve"> </w:t>
      </w:r>
      <w:proofErr w:type="spellStart"/>
      <w:r w:rsidRPr="00145E8F">
        <w:rPr>
          <w:rFonts w:ascii="Arial" w:hAnsi="Arial" w:cs="Arial"/>
          <w:lang w:val="en-US"/>
        </w:rPr>
        <w:t>chegar</w:t>
      </w:r>
      <w:proofErr w:type="spellEnd"/>
      <w:r w:rsidRPr="00145E8F">
        <w:rPr>
          <w:rFonts w:ascii="Arial" w:hAnsi="Arial" w:cs="Arial"/>
          <w:lang w:val="en-US"/>
        </w:rPr>
        <w:t xml:space="preserve">. / All international students must have health insurance covering </w:t>
      </w:r>
      <w:r w:rsidR="0094130F">
        <w:rPr>
          <w:rFonts w:ascii="Arial" w:hAnsi="Arial" w:cs="Arial"/>
          <w:lang w:val="en-US"/>
        </w:rPr>
        <w:t xml:space="preserve">the duration of </w:t>
      </w:r>
      <w:r w:rsidRPr="00145E8F">
        <w:rPr>
          <w:rFonts w:ascii="Arial" w:hAnsi="Arial" w:cs="Arial"/>
          <w:lang w:val="en-US"/>
        </w:rPr>
        <w:t xml:space="preserve">their stay in Brazil. </w:t>
      </w:r>
      <w:r w:rsidR="0094130F">
        <w:rPr>
          <w:rFonts w:ascii="Arial" w:hAnsi="Arial" w:cs="Arial"/>
          <w:lang w:val="en-US"/>
        </w:rPr>
        <w:t>Proof of health insurance with be required upon arrival</w:t>
      </w:r>
      <w:r w:rsidRPr="00145E8F">
        <w:rPr>
          <w:rFonts w:ascii="Arial" w:hAnsi="Arial" w:cs="Arial"/>
          <w:lang w:val="en-US"/>
        </w:rPr>
        <w:t>.</w:t>
      </w:r>
    </w:p>
    <w:p w:rsidR="00364003" w:rsidRDefault="00364003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5A24DC" w:rsidRPr="00145E8F" w:rsidRDefault="005A24DC" w:rsidP="00364003">
      <w:pPr>
        <w:spacing w:after="0" w:line="480" w:lineRule="auto"/>
        <w:jc w:val="both"/>
        <w:rPr>
          <w:rFonts w:ascii="Arial" w:hAnsi="Arial" w:cs="Arial"/>
          <w:lang w:val="en-US"/>
        </w:rPr>
      </w:pPr>
    </w:p>
    <w:p w:rsidR="0006471B" w:rsidRPr="00145E8F" w:rsidRDefault="0006471B" w:rsidP="0006471B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09259A" w:rsidRPr="0094130F" w:rsidRDefault="0009259A" w:rsidP="0009259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99FF99"/>
        <w:spacing w:after="0" w:line="360" w:lineRule="auto"/>
        <w:jc w:val="center"/>
        <w:rPr>
          <w:rFonts w:ascii="Arial" w:hAnsi="Arial" w:cs="Arial"/>
          <w:b/>
          <w:bCs/>
          <w:lang w:val="en-US"/>
        </w:rPr>
      </w:pPr>
      <w:r w:rsidRPr="0094130F">
        <w:rPr>
          <w:rFonts w:ascii="Arial" w:hAnsi="Arial" w:cs="Arial"/>
          <w:b/>
          <w:bCs/>
          <w:lang w:val="en-US"/>
        </w:rPr>
        <w:lastRenderedPageBreak/>
        <w:t>DADOS DE VIAGEM</w:t>
      </w:r>
    </w:p>
    <w:p w:rsidR="0006471B" w:rsidRPr="0094130F" w:rsidRDefault="0006471B" w:rsidP="0009259A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99FF99"/>
        <w:spacing w:after="0" w:line="360" w:lineRule="auto"/>
        <w:jc w:val="center"/>
        <w:rPr>
          <w:rFonts w:ascii="Arial" w:hAnsi="Arial" w:cs="Arial"/>
          <w:bCs/>
          <w:i/>
          <w:lang w:val="en-US"/>
        </w:rPr>
      </w:pPr>
      <w:r w:rsidRPr="0094130F">
        <w:rPr>
          <w:rFonts w:ascii="Arial" w:hAnsi="Arial" w:cs="Arial"/>
          <w:bCs/>
          <w:i/>
          <w:lang w:val="en-US"/>
        </w:rPr>
        <w:t xml:space="preserve">TRAVEL </w:t>
      </w:r>
      <w:r w:rsidR="0094130F" w:rsidRPr="0094130F">
        <w:rPr>
          <w:rFonts w:ascii="Arial" w:hAnsi="Arial" w:cs="Arial"/>
          <w:bCs/>
          <w:i/>
          <w:lang w:val="en-US"/>
        </w:rPr>
        <w:t>INFORMATION</w:t>
      </w:r>
    </w:p>
    <w:p w:rsidR="0009259A" w:rsidRPr="0094130F" w:rsidRDefault="0009259A" w:rsidP="0009259A">
      <w:pPr>
        <w:spacing w:after="0" w:line="360" w:lineRule="auto"/>
        <w:ind w:left="720"/>
        <w:rPr>
          <w:rFonts w:ascii="Arial" w:hAnsi="Arial" w:cs="Arial"/>
          <w:lang w:val="en-US"/>
        </w:rPr>
      </w:pPr>
    </w:p>
    <w:p w:rsidR="0006471B" w:rsidRPr="00145E8F" w:rsidRDefault="0006471B" w:rsidP="00AE7831">
      <w:pPr>
        <w:numPr>
          <w:ilvl w:val="0"/>
          <w:numId w:val="1"/>
        </w:numPr>
        <w:spacing w:after="0" w:line="480" w:lineRule="auto"/>
        <w:rPr>
          <w:rFonts w:ascii="Arial" w:hAnsi="Arial" w:cs="Arial"/>
        </w:rPr>
      </w:pPr>
      <w:r w:rsidRPr="00145E8F">
        <w:rPr>
          <w:rFonts w:ascii="Arial" w:hAnsi="Arial" w:cs="Arial"/>
        </w:rPr>
        <w:t xml:space="preserve">Data e horário de chegada / Date </w:t>
      </w:r>
      <w:proofErr w:type="spellStart"/>
      <w:r w:rsidRPr="00145E8F">
        <w:rPr>
          <w:rFonts w:ascii="Arial" w:hAnsi="Arial" w:cs="Arial"/>
        </w:rPr>
        <w:t>and</w:t>
      </w:r>
      <w:proofErr w:type="spellEnd"/>
      <w:r w:rsidRPr="00145E8F">
        <w:rPr>
          <w:rFonts w:ascii="Arial" w:hAnsi="Arial" w:cs="Arial"/>
        </w:rPr>
        <w:t xml:space="preserve"> time </w:t>
      </w:r>
      <w:proofErr w:type="spellStart"/>
      <w:r w:rsidRPr="00145E8F">
        <w:rPr>
          <w:rFonts w:ascii="Arial" w:hAnsi="Arial" w:cs="Arial"/>
        </w:rPr>
        <w:t>of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arrival</w:t>
      </w:r>
      <w:proofErr w:type="spellEnd"/>
      <w:r w:rsidRPr="00145E8F">
        <w:rPr>
          <w:rFonts w:ascii="Arial" w:hAnsi="Arial" w:cs="Arial"/>
        </w:rPr>
        <w:t xml:space="preserve">: </w:t>
      </w:r>
    </w:p>
    <w:p w:rsidR="0006471B" w:rsidRDefault="0006471B" w:rsidP="00AE7831">
      <w:pPr>
        <w:numPr>
          <w:ilvl w:val="0"/>
          <w:numId w:val="1"/>
        </w:numPr>
        <w:spacing w:after="0" w:line="480" w:lineRule="auto"/>
        <w:rPr>
          <w:rFonts w:ascii="Arial" w:hAnsi="Arial" w:cs="Arial"/>
          <w:lang w:val="en-US"/>
        </w:rPr>
      </w:pPr>
      <w:proofErr w:type="spellStart"/>
      <w:r w:rsidRPr="0094130F">
        <w:rPr>
          <w:rFonts w:ascii="Arial" w:hAnsi="Arial" w:cs="Arial"/>
          <w:lang w:val="en-US"/>
        </w:rPr>
        <w:t>Número</w:t>
      </w:r>
      <w:proofErr w:type="spellEnd"/>
      <w:r w:rsidRPr="0094130F">
        <w:rPr>
          <w:rFonts w:ascii="Arial" w:hAnsi="Arial" w:cs="Arial"/>
          <w:lang w:val="en-US"/>
        </w:rPr>
        <w:t xml:space="preserve"> do </w:t>
      </w:r>
      <w:proofErr w:type="spellStart"/>
      <w:r w:rsidRPr="0094130F">
        <w:rPr>
          <w:rFonts w:ascii="Arial" w:hAnsi="Arial" w:cs="Arial"/>
          <w:lang w:val="en-US"/>
        </w:rPr>
        <w:t>voo</w:t>
      </w:r>
      <w:proofErr w:type="spellEnd"/>
      <w:r w:rsidRPr="0094130F">
        <w:rPr>
          <w:rFonts w:ascii="Arial" w:hAnsi="Arial" w:cs="Arial"/>
          <w:lang w:val="en-US"/>
        </w:rPr>
        <w:t xml:space="preserve"> / Flight number</w:t>
      </w:r>
      <w:r w:rsidR="00F650E4">
        <w:rPr>
          <w:rFonts w:ascii="Arial" w:hAnsi="Arial" w:cs="Arial"/>
          <w:lang w:val="en-US"/>
        </w:rPr>
        <w:t>:</w:t>
      </w:r>
    </w:p>
    <w:p w:rsidR="00364003" w:rsidRDefault="00364003" w:rsidP="00364003">
      <w:pPr>
        <w:spacing w:after="0" w:line="480" w:lineRule="auto"/>
        <w:rPr>
          <w:rFonts w:ascii="Arial" w:hAnsi="Arial" w:cs="Arial"/>
          <w:lang w:val="en-US"/>
        </w:rPr>
      </w:pPr>
      <w:bookmarkStart w:id="0" w:name="_GoBack"/>
      <w:bookmarkEnd w:id="0"/>
    </w:p>
    <w:p w:rsidR="00F13B45" w:rsidRPr="00EF33DD" w:rsidRDefault="0006471B" w:rsidP="00F13B45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99FF99"/>
        <w:spacing w:after="0" w:line="360" w:lineRule="auto"/>
        <w:jc w:val="center"/>
        <w:rPr>
          <w:rFonts w:ascii="Arial" w:hAnsi="Arial" w:cs="Arial"/>
          <w:b/>
          <w:bCs/>
        </w:rPr>
      </w:pPr>
      <w:r w:rsidRPr="00EF33DD">
        <w:rPr>
          <w:rFonts w:ascii="Arial" w:hAnsi="Arial" w:cs="Arial"/>
          <w:b/>
          <w:bCs/>
        </w:rPr>
        <w:t>POLÍC</w:t>
      </w:r>
      <w:r w:rsidR="00F13B45" w:rsidRPr="00EF33DD">
        <w:rPr>
          <w:rFonts w:ascii="Arial" w:hAnsi="Arial" w:cs="Arial"/>
          <w:b/>
          <w:bCs/>
        </w:rPr>
        <w:t>IA FEDERAL E DOCUMENTO DE CPF</w:t>
      </w:r>
    </w:p>
    <w:p w:rsidR="0006471B" w:rsidRPr="0094130F" w:rsidRDefault="0006471B" w:rsidP="00F13B45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99FF99"/>
        <w:spacing w:after="0" w:line="360" w:lineRule="auto"/>
        <w:jc w:val="center"/>
        <w:rPr>
          <w:rFonts w:ascii="Arial" w:hAnsi="Arial" w:cs="Arial"/>
          <w:bCs/>
          <w:i/>
          <w:lang w:val="en-US"/>
        </w:rPr>
      </w:pPr>
      <w:r w:rsidRPr="0094130F">
        <w:rPr>
          <w:rFonts w:ascii="Arial" w:hAnsi="Arial" w:cs="Arial"/>
          <w:bCs/>
          <w:i/>
          <w:lang w:val="en-US"/>
        </w:rPr>
        <w:t>FEDERAL POLICE AND CPF</w:t>
      </w:r>
      <w:r w:rsidR="0094130F" w:rsidRPr="0094130F">
        <w:rPr>
          <w:rFonts w:ascii="Arial" w:hAnsi="Arial" w:cs="Arial"/>
          <w:bCs/>
          <w:i/>
          <w:lang w:val="en-US"/>
        </w:rPr>
        <w:t xml:space="preserve"> (BRAZILIAN INDIVIDUAL TAXPAYER REGISTRY)</w:t>
      </w:r>
    </w:p>
    <w:p w:rsidR="00F13B45" w:rsidRPr="0094130F" w:rsidRDefault="00F13B45" w:rsidP="0006471B">
      <w:pPr>
        <w:rPr>
          <w:rFonts w:ascii="Arial" w:hAnsi="Arial" w:cs="Arial"/>
          <w:b/>
          <w:lang w:val="en-US"/>
        </w:rPr>
      </w:pPr>
    </w:p>
    <w:p w:rsidR="0006471B" w:rsidRPr="00145E8F" w:rsidRDefault="007C6D52" w:rsidP="007C6D52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CCFF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POLÍCIA FEDERAL/FEDERAL POLICE</w:t>
      </w:r>
    </w:p>
    <w:p w:rsidR="0006471B" w:rsidRPr="00145E8F" w:rsidRDefault="0006471B" w:rsidP="0006471B">
      <w:pPr>
        <w:jc w:val="both"/>
        <w:rPr>
          <w:rFonts w:ascii="Arial" w:hAnsi="Arial" w:cs="Arial"/>
        </w:rPr>
      </w:pPr>
      <w:r w:rsidRPr="00145E8F">
        <w:rPr>
          <w:rFonts w:ascii="Arial" w:hAnsi="Arial" w:cs="Arial"/>
        </w:rPr>
        <w:t>Quando chegar ao Brasil, o aluno terá até 30 dias para se apresentar junto à Polícia Federal a fim de legalizar a sua estada no país. Sendo assim é importante que o aluno entregue no escritório de Relações Internacionais da Feevale os seguintes documentos:</w:t>
      </w:r>
    </w:p>
    <w:p w:rsidR="0006471B" w:rsidRPr="00145E8F" w:rsidRDefault="0006471B" w:rsidP="0006471B">
      <w:pPr>
        <w:jc w:val="both"/>
        <w:rPr>
          <w:rFonts w:ascii="Arial" w:hAnsi="Arial" w:cs="Arial"/>
          <w:lang w:val="en-US"/>
        </w:rPr>
      </w:pPr>
      <w:r w:rsidRPr="00145E8F">
        <w:rPr>
          <w:rFonts w:ascii="Arial" w:hAnsi="Arial" w:cs="Arial"/>
          <w:lang w:val="en-US"/>
        </w:rPr>
        <w:t xml:space="preserve">When the student arrives in Brazil, he/she will have 30 days to </w:t>
      </w:r>
      <w:r w:rsidR="00C358AF" w:rsidRPr="00145E8F">
        <w:rPr>
          <w:rFonts w:ascii="Arial" w:hAnsi="Arial" w:cs="Arial"/>
          <w:lang w:val="en-US"/>
        </w:rPr>
        <w:t>present</w:t>
      </w:r>
      <w:r w:rsidRPr="00145E8F">
        <w:rPr>
          <w:rFonts w:ascii="Arial" w:hAnsi="Arial" w:cs="Arial"/>
          <w:lang w:val="en-US"/>
        </w:rPr>
        <w:t xml:space="preserve"> his/her documents </w:t>
      </w:r>
      <w:r w:rsidR="0094130F">
        <w:rPr>
          <w:rFonts w:ascii="Arial" w:hAnsi="Arial" w:cs="Arial"/>
          <w:lang w:val="en-US"/>
        </w:rPr>
        <w:t>to</w:t>
      </w:r>
      <w:r w:rsidRPr="00145E8F">
        <w:rPr>
          <w:rFonts w:ascii="Arial" w:hAnsi="Arial" w:cs="Arial"/>
          <w:lang w:val="en-US"/>
        </w:rPr>
        <w:t xml:space="preserve"> the </w:t>
      </w:r>
      <w:r w:rsidR="0094130F">
        <w:rPr>
          <w:rFonts w:ascii="Arial" w:hAnsi="Arial" w:cs="Arial"/>
          <w:lang w:val="en-US"/>
        </w:rPr>
        <w:t xml:space="preserve">Brazilian </w:t>
      </w:r>
      <w:r w:rsidRPr="00145E8F">
        <w:rPr>
          <w:rFonts w:ascii="Arial" w:hAnsi="Arial" w:cs="Arial"/>
          <w:lang w:val="en-US"/>
        </w:rPr>
        <w:t xml:space="preserve">Federal Police. Thus, it is important that the student bring to </w:t>
      </w:r>
      <w:r w:rsidR="0094130F">
        <w:rPr>
          <w:rFonts w:ascii="Arial" w:hAnsi="Arial" w:cs="Arial"/>
          <w:lang w:val="en-US"/>
        </w:rPr>
        <w:t>the following documents to Feevale University’s International Office:</w:t>
      </w:r>
    </w:p>
    <w:p w:rsidR="0006471B" w:rsidRPr="00145E8F" w:rsidRDefault="0006471B" w:rsidP="0006471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45E8F">
        <w:rPr>
          <w:rFonts w:ascii="Arial" w:hAnsi="Arial" w:cs="Arial"/>
        </w:rPr>
        <w:t>2 fotos 3x4 (com fundo branco) / 2</w:t>
      </w:r>
      <w:r w:rsidR="0094130F">
        <w:rPr>
          <w:rFonts w:ascii="Arial" w:hAnsi="Arial" w:cs="Arial"/>
        </w:rPr>
        <w:t xml:space="preserve"> (</w:t>
      </w:r>
      <w:proofErr w:type="spellStart"/>
      <w:r w:rsidR="0094130F">
        <w:rPr>
          <w:rFonts w:ascii="Arial" w:hAnsi="Arial" w:cs="Arial"/>
        </w:rPr>
        <w:t>two</w:t>
      </w:r>
      <w:proofErr w:type="spellEnd"/>
      <w:r w:rsidR="0094130F">
        <w:rPr>
          <w:rFonts w:ascii="Arial" w:hAnsi="Arial" w:cs="Arial"/>
        </w:rPr>
        <w:t>)</w:t>
      </w:r>
      <w:r w:rsidRPr="00145E8F">
        <w:rPr>
          <w:rFonts w:ascii="Arial" w:hAnsi="Arial" w:cs="Arial"/>
        </w:rPr>
        <w:t xml:space="preserve"> 3</w:t>
      </w:r>
      <w:r w:rsidR="0094130F">
        <w:rPr>
          <w:rFonts w:ascii="Arial" w:hAnsi="Arial" w:cs="Arial"/>
        </w:rPr>
        <w:t xml:space="preserve"> cm X </w:t>
      </w:r>
      <w:r w:rsidRPr="00145E8F">
        <w:rPr>
          <w:rFonts w:ascii="Arial" w:hAnsi="Arial" w:cs="Arial"/>
        </w:rPr>
        <w:t>4</w:t>
      </w:r>
      <w:r w:rsidR="0094130F">
        <w:rPr>
          <w:rFonts w:ascii="Arial" w:hAnsi="Arial" w:cs="Arial"/>
        </w:rPr>
        <w:t xml:space="preserve"> cm</w:t>
      </w:r>
      <w:r w:rsidRPr="00145E8F">
        <w:rPr>
          <w:rFonts w:ascii="Arial" w:hAnsi="Arial" w:cs="Arial"/>
        </w:rPr>
        <w:t xml:space="preserve"> </w:t>
      </w:r>
      <w:proofErr w:type="spellStart"/>
      <w:r w:rsidR="0094130F" w:rsidRPr="00145E8F">
        <w:rPr>
          <w:rFonts w:ascii="Arial" w:hAnsi="Arial" w:cs="Arial"/>
        </w:rPr>
        <w:t>photos</w:t>
      </w:r>
      <w:proofErr w:type="spellEnd"/>
      <w:r w:rsidR="0094130F" w:rsidRPr="00145E8F">
        <w:rPr>
          <w:rFonts w:ascii="Arial" w:hAnsi="Arial" w:cs="Arial"/>
        </w:rPr>
        <w:t xml:space="preserve"> </w:t>
      </w:r>
      <w:r w:rsidRPr="00145E8F">
        <w:rPr>
          <w:rFonts w:ascii="Arial" w:hAnsi="Arial" w:cs="Arial"/>
        </w:rPr>
        <w:t>(White background)</w:t>
      </w:r>
    </w:p>
    <w:p w:rsidR="0006471B" w:rsidRPr="00145E8F" w:rsidRDefault="0006471B" w:rsidP="0006471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45E8F">
        <w:rPr>
          <w:rFonts w:ascii="Arial" w:hAnsi="Arial" w:cs="Arial"/>
        </w:rPr>
        <w:t>Cópia do passaporte</w:t>
      </w:r>
      <w:r w:rsidR="00C471D8">
        <w:rPr>
          <w:rFonts w:ascii="Arial" w:hAnsi="Arial" w:cs="Arial"/>
        </w:rPr>
        <w:t xml:space="preserve"> (de todas as páginas</w:t>
      </w:r>
      <w:r w:rsidRPr="00145E8F">
        <w:rPr>
          <w:rFonts w:ascii="Arial" w:hAnsi="Arial" w:cs="Arial"/>
        </w:rPr>
        <w:t xml:space="preserve">) / </w:t>
      </w:r>
      <w:proofErr w:type="spellStart"/>
      <w:r w:rsidRPr="00145E8F">
        <w:rPr>
          <w:rFonts w:ascii="Arial" w:hAnsi="Arial" w:cs="Arial"/>
        </w:rPr>
        <w:t>Copy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of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passport</w:t>
      </w:r>
      <w:proofErr w:type="spellEnd"/>
      <w:r w:rsidRPr="00145E8F">
        <w:rPr>
          <w:rFonts w:ascii="Arial" w:hAnsi="Arial" w:cs="Arial"/>
        </w:rPr>
        <w:t xml:space="preserve"> (</w:t>
      </w:r>
      <w:proofErr w:type="spellStart"/>
      <w:r w:rsidRPr="00145E8F">
        <w:rPr>
          <w:rFonts w:ascii="Arial" w:hAnsi="Arial" w:cs="Arial"/>
        </w:rPr>
        <w:t>all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pages</w:t>
      </w:r>
      <w:proofErr w:type="spellEnd"/>
      <w:r w:rsidRPr="00145E8F">
        <w:rPr>
          <w:rFonts w:ascii="Arial" w:hAnsi="Arial" w:cs="Arial"/>
        </w:rPr>
        <w:t>)</w:t>
      </w:r>
    </w:p>
    <w:p w:rsidR="0006471B" w:rsidRPr="00145E8F" w:rsidRDefault="0006471B" w:rsidP="0006471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45E8F">
        <w:rPr>
          <w:rFonts w:ascii="Arial" w:hAnsi="Arial" w:cs="Arial"/>
        </w:rPr>
        <w:t xml:space="preserve">Recibo de pagamento das guias / </w:t>
      </w:r>
      <w:proofErr w:type="spellStart"/>
      <w:r w:rsidRPr="00145E8F">
        <w:rPr>
          <w:rStyle w:val="hps"/>
          <w:rFonts w:ascii="Arial" w:hAnsi="Arial" w:cs="Arial"/>
          <w:color w:val="222222"/>
        </w:rPr>
        <w:t>Receipt</w:t>
      </w:r>
      <w:proofErr w:type="spellEnd"/>
      <w:r w:rsidRPr="00145E8F">
        <w:rPr>
          <w:rStyle w:val="shorttext"/>
          <w:rFonts w:ascii="Arial" w:hAnsi="Arial" w:cs="Arial"/>
          <w:color w:val="222222"/>
        </w:rPr>
        <w:t xml:space="preserve"> </w:t>
      </w:r>
      <w:r w:rsidR="0094130F">
        <w:rPr>
          <w:rStyle w:val="hps"/>
          <w:rFonts w:ascii="Arial" w:hAnsi="Arial" w:cs="Arial"/>
          <w:color w:val="222222"/>
        </w:rPr>
        <w:t xml:space="preserve">for Federal Police </w:t>
      </w:r>
      <w:proofErr w:type="spellStart"/>
      <w:r w:rsidR="0094130F">
        <w:rPr>
          <w:rStyle w:val="hps"/>
          <w:rFonts w:ascii="Arial" w:hAnsi="Arial" w:cs="Arial"/>
          <w:color w:val="222222"/>
        </w:rPr>
        <w:t>fee</w:t>
      </w:r>
      <w:proofErr w:type="spellEnd"/>
      <w:r w:rsidRPr="00145E8F">
        <w:rPr>
          <w:rStyle w:val="hps"/>
          <w:rFonts w:ascii="Arial" w:hAnsi="Arial" w:cs="Arial"/>
          <w:color w:val="222222"/>
        </w:rPr>
        <w:t xml:space="preserve"> </w:t>
      </w:r>
      <w:proofErr w:type="spellStart"/>
      <w:r w:rsidRPr="00145E8F">
        <w:rPr>
          <w:rStyle w:val="hps"/>
          <w:rFonts w:ascii="Arial" w:hAnsi="Arial" w:cs="Arial"/>
          <w:color w:val="222222"/>
        </w:rPr>
        <w:t>payment</w:t>
      </w:r>
      <w:proofErr w:type="spellEnd"/>
      <w:r w:rsidRPr="00145E8F">
        <w:rPr>
          <w:rStyle w:val="shorttext"/>
          <w:rFonts w:ascii="Arial" w:hAnsi="Arial" w:cs="Arial"/>
          <w:color w:val="222222"/>
        </w:rPr>
        <w:t xml:space="preserve"> </w:t>
      </w:r>
    </w:p>
    <w:p w:rsidR="0006471B" w:rsidRDefault="0006471B" w:rsidP="0006471B">
      <w:pPr>
        <w:jc w:val="both"/>
        <w:rPr>
          <w:rFonts w:ascii="Arial" w:hAnsi="Arial" w:cs="Arial"/>
        </w:rPr>
      </w:pPr>
      <w:r w:rsidRPr="00145E8F">
        <w:rPr>
          <w:rFonts w:ascii="Arial" w:hAnsi="Arial" w:cs="Arial"/>
        </w:rPr>
        <w:t xml:space="preserve">O Escritório de Relações Internacionais da Feevale ficará responsável por agendar o horário para o aluno na Polícia Federal / </w:t>
      </w:r>
      <w:proofErr w:type="spellStart"/>
      <w:r w:rsidRPr="00145E8F">
        <w:rPr>
          <w:rFonts w:ascii="Arial" w:hAnsi="Arial" w:cs="Arial"/>
        </w:rPr>
        <w:t>Feevale´s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International</w:t>
      </w:r>
      <w:proofErr w:type="spellEnd"/>
      <w:r w:rsidRPr="00145E8F">
        <w:rPr>
          <w:rFonts w:ascii="Arial" w:hAnsi="Arial" w:cs="Arial"/>
        </w:rPr>
        <w:t xml:space="preserve"> Office </w:t>
      </w:r>
      <w:proofErr w:type="spellStart"/>
      <w:r w:rsidRPr="00145E8F">
        <w:rPr>
          <w:rFonts w:ascii="Arial" w:hAnsi="Arial" w:cs="Arial"/>
        </w:rPr>
        <w:t>will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arrange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an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appointment</w:t>
      </w:r>
      <w:proofErr w:type="spellEnd"/>
      <w:r w:rsidRPr="00145E8F">
        <w:rPr>
          <w:rFonts w:ascii="Arial" w:hAnsi="Arial" w:cs="Arial"/>
        </w:rPr>
        <w:t xml:space="preserve"> for </w:t>
      </w:r>
      <w:proofErr w:type="spellStart"/>
      <w:r w:rsidRPr="00145E8F">
        <w:rPr>
          <w:rFonts w:ascii="Arial" w:hAnsi="Arial" w:cs="Arial"/>
        </w:rPr>
        <w:t>each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student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at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the</w:t>
      </w:r>
      <w:proofErr w:type="spellEnd"/>
      <w:r w:rsidRPr="00145E8F">
        <w:rPr>
          <w:rFonts w:ascii="Arial" w:hAnsi="Arial" w:cs="Arial"/>
        </w:rPr>
        <w:t xml:space="preserve"> Federal Police</w:t>
      </w:r>
      <w:r w:rsidR="0094130F">
        <w:rPr>
          <w:rFonts w:ascii="Arial" w:hAnsi="Arial" w:cs="Arial"/>
        </w:rPr>
        <w:t xml:space="preserve"> </w:t>
      </w:r>
      <w:proofErr w:type="spellStart"/>
      <w:r w:rsidR="0094130F">
        <w:rPr>
          <w:rFonts w:ascii="Arial" w:hAnsi="Arial" w:cs="Arial"/>
        </w:rPr>
        <w:t>Department</w:t>
      </w:r>
      <w:proofErr w:type="spellEnd"/>
      <w:r w:rsidRPr="00145E8F">
        <w:rPr>
          <w:rFonts w:ascii="Arial" w:hAnsi="Arial" w:cs="Arial"/>
        </w:rPr>
        <w:t xml:space="preserve"> in Porto Alegre.</w:t>
      </w:r>
      <w:r w:rsidR="00364003">
        <w:rPr>
          <w:rFonts w:ascii="Arial" w:hAnsi="Arial" w:cs="Arial"/>
        </w:rPr>
        <w:t xml:space="preserve"> </w:t>
      </w:r>
      <w:r w:rsidRPr="00145E8F">
        <w:rPr>
          <w:rFonts w:ascii="Arial" w:hAnsi="Arial" w:cs="Arial"/>
        </w:rPr>
        <w:t xml:space="preserve">Para legalização no país junto à Polícia Federal, o aluno terá um custo em torno de R$320,00. / The </w:t>
      </w:r>
      <w:proofErr w:type="spellStart"/>
      <w:r w:rsidRPr="00145E8F">
        <w:rPr>
          <w:rFonts w:ascii="Arial" w:hAnsi="Arial" w:cs="Arial"/>
        </w:rPr>
        <w:t>cost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to</w:t>
      </w:r>
      <w:proofErr w:type="spellEnd"/>
      <w:r w:rsidRPr="00145E8F">
        <w:rPr>
          <w:rFonts w:ascii="Arial" w:hAnsi="Arial" w:cs="Arial"/>
        </w:rPr>
        <w:t xml:space="preserve"> legalize </w:t>
      </w:r>
      <w:proofErr w:type="spellStart"/>
      <w:r w:rsidRPr="00145E8F">
        <w:rPr>
          <w:rFonts w:ascii="Arial" w:hAnsi="Arial" w:cs="Arial"/>
        </w:rPr>
        <w:t>all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documentation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is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around</w:t>
      </w:r>
      <w:proofErr w:type="spellEnd"/>
      <w:r w:rsidRPr="00145E8F">
        <w:rPr>
          <w:rFonts w:ascii="Arial" w:hAnsi="Arial" w:cs="Arial"/>
        </w:rPr>
        <w:t xml:space="preserve"> </w:t>
      </w:r>
      <w:r w:rsidRPr="0066540E">
        <w:rPr>
          <w:rFonts w:ascii="Arial" w:hAnsi="Arial" w:cs="Arial"/>
          <w:b/>
        </w:rPr>
        <w:t>R$320,00.</w:t>
      </w:r>
    </w:p>
    <w:p w:rsidR="0006471B" w:rsidRPr="00364003" w:rsidRDefault="007C6D52" w:rsidP="007C6D52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FFCCFF"/>
        <w:jc w:val="center"/>
        <w:rPr>
          <w:rFonts w:ascii="Arial" w:hAnsi="Arial" w:cs="Arial"/>
          <w:b/>
        </w:rPr>
      </w:pPr>
      <w:r w:rsidRPr="00364003">
        <w:rPr>
          <w:rFonts w:ascii="Arial" w:hAnsi="Arial" w:cs="Arial"/>
          <w:b/>
        </w:rPr>
        <w:t>CPF</w:t>
      </w:r>
      <w:r w:rsidR="00245474" w:rsidRPr="00364003">
        <w:rPr>
          <w:rFonts w:ascii="Arial" w:hAnsi="Arial" w:cs="Arial"/>
          <w:b/>
        </w:rPr>
        <w:t xml:space="preserve"> (</w:t>
      </w:r>
      <w:proofErr w:type="spellStart"/>
      <w:r w:rsidR="00245474" w:rsidRPr="00364003">
        <w:rPr>
          <w:rFonts w:ascii="Arial" w:hAnsi="Arial" w:cs="Arial"/>
          <w:b/>
        </w:rPr>
        <w:t>Brazilian</w:t>
      </w:r>
      <w:proofErr w:type="spellEnd"/>
      <w:r w:rsidR="00245474" w:rsidRPr="00364003">
        <w:rPr>
          <w:rFonts w:ascii="Arial" w:hAnsi="Arial" w:cs="Arial"/>
          <w:b/>
        </w:rPr>
        <w:t xml:space="preserve"> Individual </w:t>
      </w:r>
      <w:proofErr w:type="spellStart"/>
      <w:r w:rsidR="00245474" w:rsidRPr="00364003">
        <w:rPr>
          <w:rFonts w:ascii="Arial" w:hAnsi="Arial" w:cs="Arial"/>
          <w:b/>
        </w:rPr>
        <w:t>Taxpayer</w:t>
      </w:r>
      <w:proofErr w:type="spellEnd"/>
      <w:r w:rsidR="00245474" w:rsidRPr="00364003">
        <w:rPr>
          <w:rFonts w:ascii="Arial" w:hAnsi="Arial" w:cs="Arial"/>
          <w:b/>
        </w:rPr>
        <w:t xml:space="preserve"> Registry)</w:t>
      </w:r>
    </w:p>
    <w:p w:rsidR="0006471B" w:rsidRPr="00364003" w:rsidRDefault="0006471B" w:rsidP="0006471B">
      <w:pPr>
        <w:jc w:val="both"/>
        <w:rPr>
          <w:rFonts w:ascii="Arial" w:hAnsi="Arial" w:cs="Arial"/>
          <w:lang w:val="en-US"/>
        </w:rPr>
      </w:pPr>
      <w:r w:rsidRPr="00145E8F">
        <w:rPr>
          <w:rFonts w:ascii="Arial" w:hAnsi="Arial" w:cs="Arial"/>
        </w:rPr>
        <w:t xml:space="preserve">Todo aluno, quando chegar ao Brasil deverá ter o documento de CPF. Este documento pode ser emitido junto ao consulado do Brasil em seu país de origem. Caso não seja possível emitir o documento no consulado, o aluno deverá emiti-lo assim que chegar no país. </w:t>
      </w:r>
      <w:proofErr w:type="spellStart"/>
      <w:r w:rsidRPr="00364003">
        <w:rPr>
          <w:rFonts w:ascii="Arial" w:hAnsi="Arial" w:cs="Arial"/>
          <w:lang w:val="en-US"/>
        </w:rPr>
        <w:t>Você</w:t>
      </w:r>
      <w:proofErr w:type="spellEnd"/>
      <w:r w:rsidRPr="00364003">
        <w:rPr>
          <w:rFonts w:ascii="Arial" w:hAnsi="Arial" w:cs="Arial"/>
          <w:lang w:val="en-US"/>
        </w:rPr>
        <w:t xml:space="preserve"> </w:t>
      </w:r>
      <w:proofErr w:type="spellStart"/>
      <w:r w:rsidRPr="00364003">
        <w:rPr>
          <w:rFonts w:ascii="Arial" w:hAnsi="Arial" w:cs="Arial"/>
          <w:lang w:val="en-US"/>
        </w:rPr>
        <w:t>precisará</w:t>
      </w:r>
      <w:proofErr w:type="spellEnd"/>
      <w:r w:rsidRPr="00364003">
        <w:rPr>
          <w:rFonts w:ascii="Arial" w:hAnsi="Arial" w:cs="Arial"/>
          <w:lang w:val="en-US"/>
        </w:rPr>
        <w:t xml:space="preserve"> dos </w:t>
      </w:r>
      <w:proofErr w:type="spellStart"/>
      <w:r w:rsidRPr="00364003">
        <w:rPr>
          <w:rFonts w:ascii="Arial" w:hAnsi="Arial" w:cs="Arial"/>
          <w:lang w:val="en-US"/>
        </w:rPr>
        <w:t>seguintes</w:t>
      </w:r>
      <w:proofErr w:type="spellEnd"/>
      <w:r w:rsidRPr="00364003">
        <w:rPr>
          <w:rFonts w:ascii="Arial" w:hAnsi="Arial" w:cs="Arial"/>
          <w:lang w:val="en-US"/>
        </w:rPr>
        <w:t xml:space="preserve"> </w:t>
      </w:r>
      <w:proofErr w:type="spellStart"/>
      <w:r w:rsidRPr="00364003">
        <w:rPr>
          <w:rFonts w:ascii="Arial" w:hAnsi="Arial" w:cs="Arial"/>
          <w:lang w:val="en-US"/>
        </w:rPr>
        <w:t>documentos</w:t>
      </w:r>
      <w:proofErr w:type="spellEnd"/>
      <w:r w:rsidRPr="00364003">
        <w:rPr>
          <w:rFonts w:ascii="Arial" w:hAnsi="Arial" w:cs="Arial"/>
          <w:lang w:val="en-US"/>
        </w:rPr>
        <w:t xml:space="preserve">: </w:t>
      </w:r>
    </w:p>
    <w:p w:rsidR="0006471B" w:rsidRPr="00145E8F" w:rsidRDefault="0006471B" w:rsidP="0006471B">
      <w:pPr>
        <w:jc w:val="both"/>
        <w:rPr>
          <w:rFonts w:ascii="Arial" w:hAnsi="Arial" w:cs="Arial"/>
          <w:lang w:val="en-US"/>
        </w:rPr>
      </w:pPr>
      <w:r w:rsidRPr="00245474">
        <w:rPr>
          <w:rFonts w:ascii="Arial" w:hAnsi="Arial" w:cs="Arial"/>
          <w:lang w:val="en-US"/>
        </w:rPr>
        <w:t xml:space="preserve">Each student must </w:t>
      </w:r>
      <w:r w:rsidR="00245474" w:rsidRPr="00245474">
        <w:rPr>
          <w:rFonts w:ascii="Arial" w:hAnsi="Arial" w:cs="Arial"/>
          <w:lang w:val="en-US"/>
        </w:rPr>
        <w:t>apply for a Brazilian Individual Taxpayer Registry</w:t>
      </w:r>
      <w:r w:rsidR="00245474">
        <w:rPr>
          <w:rFonts w:ascii="Arial" w:hAnsi="Arial" w:cs="Arial"/>
          <w:lang w:val="en-US"/>
        </w:rPr>
        <w:t xml:space="preserve"> (CPF)</w:t>
      </w:r>
      <w:r w:rsidRPr="00245474">
        <w:rPr>
          <w:rFonts w:ascii="Arial" w:hAnsi="Arial" w:cs="Arial"/>
          <w:lang w:val="en-US"/>
        </w:rPr>
        <w:t xml:space="preserve">. </w:t>
      </w:r>
      <w:r w:rsidRPr="00145E8F">
        <w:rPr>
          <w:rFonts w:ascii="Arial" w:hAnsi="Arial" w:cs="Arial"/>
          <w:lang w:val="en-US"/>
        </w:rPr>
        <w:t xml:space="preserve">It can be issued at the Brazilian Consulate in the student´s country. If you are not able to issue </w:t>
      </w:r>
      <w:r w:rsidRPr="00145E8F">
        <w:rPr>
          <w:rFonts w:ascii="Arial" w:hAnsi="Arial" w:cs="Arial"/>
          <w:lang w:val="en-US"/>
        </w:rPr>
        <w:lastRenderedPageBreak/>
        <w:t>the document at the consulate, you must do it in Brazil as soon as you arrive. You will need the following documents:</w:t>
      </w:r>
    </w:p>
    <w:p w:rsidR="0006471B" w:rsidRPr="0069606E" w:rsidRDefault="0006471B" w:rsidP="0006471B">
      <w:pPr>
        <w:numPr>
          <w:ilvl w:val="0"/>
          <w:numId w:val="2"/>
        </w:numPr>
        <w:rPr>
          <w:rFonts w:ascii="Arial" w:hAnsi="Arial" w:cs="Arial"/>
        </w:rPr>
      </w:pPr>
      <w:r w:rsidRPr="0069606E">
        <w:rPr>
          <w:rFonts w:ascii="Arial" w:hAnsi="Arial" w:cs="Arial"/>
        </w:rPr>
        <w:t xml:space="preserve">Documento original do Visto / Original Visa </w:t>
      </w:r>
      <w:proofErr w:type="spellStart"/>
      <w:r w:rsidRPr="0069606E">
        <w:rPr>
          <w:rFonts w:ascii="Arial" w:hAnsi="Arial" w:cs="Arial"/>
        </w:rPr>
        <w:t>Document</w:t>
      </w:r>
      <w:proofErr w:type="spellEnd"/>
    </w:p>
    <w:p w:rsidR="0006471B" w:rsidRPr="00145E8F" w:rsidRDefault="0006471B" w:rsidP="0006471B">
      <w:pPr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145E8F">
        <w:rPr>
          <w:rFonts w:ascii="Arial" w:hAnsi="Arial" w:cs="Arial"/>
          <w:lang w:val="en-US"/>
        </w:rPr>
        <w:t>Passaporte</w:t>
      </w:r>
      <w:proofErr w:type="spellEnd"/>
      <w:r w:rsidRPr="00145E8F">
        <w:rPr>
          <w:rFonts w:ascii="Arial" w:hAnsi="Arial" w:cs="Arial"/>
          <w:lang w:val="en-US"/>
        </w:rPr>
        <w:t xml:space="preserve"> / Passport</w:t>
      </w:r>
    </w:p>
    <w:p w:rsidR="0006471B" w:rsidRPr="0069606E" w:rsidRDefault="0006471B" w:rsidP="0006471B">
      <w:pPr>
        <w:numPr>
          <w:ilvl w:val="0"/>
          <w:numId w:val="2"/>
        </w:numPr>
        <w:rPr>
          <w:rFonts w:ascii="Arial" w:hAnsi="Arial" w:cs="Arial"/>
        </w:rPr>
      </w:pPr>
      <w:r w:rsidRPr="0069606E">
        <w:rPr>
          <w:rFonts w:ascii="Arial" w:hAnsi="Arial" w:cs="Arial"/>
        </w:rPr>
        <w:t xml:space="preserve">Comprovante de Residência / </w:t>
      </w:r>
      <w:proofErr w:type="spellStart"/>
      <w:r w:rsidRPr="0069606E">
        <w:rPr>
          <w:rFonts w:ascii="Arial" w:hAnsi="Arial" w:cs="Arial"/>
        </w:rPr>
        <w:t>Proof</w:t>
      </w:r>
      <w:proofErr w:type="spellEnd"/>
      <w:r w:rsidRPr="0069606E">
        <w:rPr>
          <w:rFonts w:ascii="Arial" w:hAnsi="Arial" w:cs="Arial"/>
        </w:rPr>
        <w:t xml:space="preserve"> </w:t>
      </w:r>
      <w:proofErr w:type="spellStart"/>
      <w:r w:rsidRPr="0069606E">
        <w:rPr>
          <w:rFonts w:ascii="Arial" w:hAnsi="Arial" w:cs="Arial"/>
        </w:rPr>
        <w:t>of</w:t>
      </w:r>
      <w:proofErr w:type="spellEnd"/>
      <w:r w:rsidRPr="0069606E">
        <w:rPr>
          <w:rFonts w:ascii="Arial" w:hAnsi="Arial" w:cs="Arial"/>
        </w:rPr>
        <w:t xml:space="preserve"> </w:t>
      </w:r>
      <w:proofErr w:type="spellStart"/>
      <w:r w:rsidRPr="0069606E">
        <w:rPr>
          <w:rFonts w:ascii="Arial" w:hAnsi="Arial" w:cs="Arial"/>
        </w:rPr>
        <w:t>Address</w:t>
      </w:r>
      <w:proofErr w:type="spellEnd"/>
    </w:p>
    <w:p w:rsidR="00C409FD" w:rsidRPr="0006471B" w:rsidRDefault="0006471B" w:rsidP="0006471B">
      <w:pPr>
        <w:tabs>
          <w:tab w:val="left" w:pos="1755"/>
        </w:tabs>
      </w:pPr>
      <w:r w:rsidRPr="00145E8F">
        <w:rPr>
          <w:rFonts w:ascii="Arial" w:hAnsi="Arial" w:cs="Arial"/>
        </w:rPr>
        <w:t xml:space="preserve">A emissão do CPF custa em torno de R$7,00 / The </w:t>
      </w:r>
      <w:proofErr w:type="spellStart"/>
      <w:r w:rsidRPr="00145E8F">
        <w:rPr>
          <w:rFonts w:ascii="Arial" w:hAnsi="Arial" w:cs="Arial"/>
        </w:rPr>
        <w:t>cost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to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issue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the</w:t>
      </w:r>
      <w:proofErr w:type="spellEnd"/>
      <w:r w:rsidRPr="00145E8F">
        <w:rPr>
          <w:rFonts w:ascii="Arial" w:hAnsi="Arial" w:cs="Arial"/>
        </w:rPr>
        <w:t xml:space="preserve"> CPF </w:t>
      </w:r>
      <w:proofErr w:type="spellStart"/>
      <w:r w:rsidRPr="00145E8F">
        <w:rPr>
          <w:rFonts w:ascii="Arial" w:hAnsi="Arial" w:cs="Arial"/>
        </w:rPr>
        <w:t>is</w:t>
      </w:r>
      <w:proofErr w:type="spellEnd"/>
      <w:r w:rsidRPr="00145E8F">
        <w:rPr>
          <w:rFonts w:ascii="Arial" w:hAnsi="Arial" w:cs="Arial"/>
        </w:rPr>
        <w:t xml:space="preserve"> </w:t>
      </w:r>
      <w:proofErr w:type="spellStart"/>
      <w:r w:rsidRPr="00145E8F">
        <w:rPr>
          <w:rFonts w:ascii="Arial" w:hAnsi="Arial" w:cs="Arial"/>
        </w:rPr>
        <w:t>around</w:t>
      </w:r>
      <w:proofErr w:type="spellEnd"/>
      <w:r>
        <w:rPr>
          <w:rFonts w:ascii="Arial" w:hAnsi="Arial" w:cs="Arial"/>
        </w:rPr>
        <w:t xml:space="preserve"> </w:t>
      </w:r>
      <w:r w:rsidRPr="0066540E">
        <w:rPr>
          <w:rFonts w:ascii="Arial" w:hAnsi="Arial" w:cs="Arial"/>
          <w:b/>
        </w:rPr>
        <w:t>R$</w:t>
      </w:r>
      <w:r>
        <w:rPr>
          <w:rFonts w:ascii="Arial" w:hAnsi="Arial" w:cs="Arial"/>
        </w:rPr>
        <w:t xml:space="preserve"> </w:t>
      </w:r>
      <w:r w:rsidRPr="0066540E">
        <w:rPr>
          <w:rFonts w:ascii="Arial" w:hAnsi="Arial" w:cs="Arial"/>
          <w:b/>
        </w:rPr>
        <w:t>7,00</w:t>
      </w:r>
      <w:r w:rsidR="00245474" w:rsidRPr="0066540E">
        <w:rPr>
          <w:rFonts w:ascii="Arial" w:hAnsi="Arial" w:cs="Arial"/>
          <w:b/>
        </w:rPr>
        <w:t>.</w:t>
      </w:r>
      <w:r w:rsidR="00C409FD" w:rsidRPr="0006471B">
        <w:tab/>
      </w:r>
    </w:p>
    <w:sectPr w:rsidR="00C409FD" w:rsidRPr="0006471B" w:rsidSect="00364003">
      <w:headerReference w:type="default" r:id="rId9"/>
      <w:footerReference w:type="default" r:id="rId10"/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CA0" w:rsidRDefault="00912CA0" w:rsidP="006B6404">
      <w:pPr>
        <w:spacing w:after="0" w:line="240" w:lineRule="auto"/>
      </w:pPr>
      <w:r>
        <w:separator/>
      </w:r>
    </w:p>
  </w:endnote>
  <w:endnote w:type="continuationSeparator" w:id="0">
    <w:p w:rsidR="00912CA0" w:rsidRDefault="00912CA0" w:rsidP="006B6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404" w:rsidRDefault="00150017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659130</wp:posOffset>
          </wp:positionH>
          <wp:positionV relativeFrom="paragraph">
            <wp:posOffset>40479</wp:posOffset>
          </wp:positionV>
          <wp:extent cx="4200144" cy="225552"/>
          <wp:effectExtent l="0" t="0" r="0" b="3175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E FOLHA TIMBRADA (NOVO CEP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0144" cy="2255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6404">
      <w:rPr>
        <w:noProof/>
        <w:lang w:eastAsia="pt-B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CA0" w:rsidRDefault="00912CA0" w:rsidP="006B6404">
      <w:pPr>
        <w:spacing w:after="0" w:line="240" w:lineRule="auto"/>
      </w:pPr>
      <w:r>
        <w:separator/>
      </w:r>
    </w:p>
  </w:footnote>
  <w:footnote w:type="continuationSeparator" w:id="0">
    <w:p w:rsidR="00912CA0" w:rsidRDefault="00912CA0" w:rsidP="006B6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8AF" w:rsidRDefault="00C409FD" w:rsidP="00C409FD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0A494AC0" wp14:editId="38C54FC3">
          <wp:simplePos x="0" y="0"/>
          <wp:positionH relativeFrom="margin">
            <wp:posOffset>2166620</wp:posOffset>
          </wp:positionH>
          <wp:positionV relativeFrom="margin">
            <wp:posOffset>-1148080</wp:posOffset>
          </wp:positionV>
          <wp:extent cx="1057910" cy="925195"/>
          <wp:effectExtent l="0" t="0" r="8890" b="8255"/>
          <wp:wrapSquare wrapText="bothSides"/>
          <wp:docPr id="7" name="Imagem 7" descr="topo-base-para-folha-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topo-base-para-folha-A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91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409FD" w:rsidRDefault="006B6404" w:rsidP="00C409FD">
    <w:pPr>
      <w:pStyle w:val="Cabealho"/>
      <w:jc w:val="center"/>
    </w:pPr>
    <w:r>
      <w:t xml:space="preserve">                                                                   </w:t>
    </w:r>
  </w:p>
  <w:p w:rsidR="006B6404" w:rsidRDefault="006B6404">
    <w:pPr>
      <w:pStyle w:val="Cabealho"/>
    </w:pPr>
  </w:p>
  <w:p w:rsidR="00C409FD" w:rsidRDefault="00C409FD">
    <w:pPr>
      <w:pStyle w:val="Cabealho"/>
    </w:pPr>
  </w:p>
  <w:p w:rsidR="00C409FD" w:rsidRDefault="00C409FD">
    <w:pPr>
      <w:pStyle w:val="Cabealho"/>
    </w:pPr>
  </w:p>
  <w:p w:rsidR="00C409FD" w:rsidRDefault="00C409FD">
    <w:pPr>
      <w:pStyle w:val="Cabealho"/>
    </w:pPr>
  </w:p>
  <w:p w:rsidR="00C409FD" w:rsidRDefault="00C409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34579"/>
    <w:multiLevelType w:val="hybridMultilevel"/>
    <w:tmpl w:val="EDA6976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5A7499"/>
    <w:multiLevelType w:val="hybridMultilevel"/>
    <w:tmpl w:val="C4CE955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52541"/>
    <w:multiLevelType w:val="hybridMultilevel"/>
    <w:tmpl w:val="CF125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C7000"/>
    <w:multiLevelType w:val="hybridMultilevel"/>
    <w:tmpl w:val="3D16CAB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404"/>
    <w:rsid w:val="0006471B"/>
    <w:rsid w:val="0009259A"/>
    <w:rsid w:val="00150017"/>
    <w:rsid w:val="00162C8D"/>
    <w:rsid w:val="001870C1"/>
    <w:rsid w:val="001D131F"/>
    <w:rsid w:val="001D1A00"/>
    <w:rsid w:val="00233C7B"/>
    <w:rsid w:val="0024166B"/>
    <w:rsid w:val="00245474"/>
    <w:rsid w:val="0025422A"/>
    <w:rsid w:val="00364003"/>
    <w:rsid w:val="003D7034"/>
    <w:rsid w:val="00404193"/>
    <w:rsid w:val="00420E16"/>
    <w:rsid w:val="00547C7A"/>
    <w:rsid w:val="005860B1"/>
    <w:rsid w:val="005A24DC"/>
    <w:rsid w:val="005B640F"/>
    <w:rsid w:val="005D208C"/>
    <w:rsid w:val="005F26F8"/>
    <w:rsid w:val="0065742C"/>
    <w:rsid w:val="0066540E"/>
    <w:rsid w:val="00697E64"/>
    <w:rsid w:val="006B6404"/>
    <w:rsid w:val="00735406"/>
    <w:rsid w:val="007C6D52"/>
    <w:rsid w:val="008124EE"/>
    <w:rsid w:val="00864B27"/>
    <w:rsid w:val="008F7C0A"/>
    <w:rsid w:val="00912CA0"/>
    <w:rsid w:val="0094130F"/>
    <w:rsid w:val="00987AEB"/>
    <w:rsid w:val="00A02888"/>
    <w:rsid w:val="00AA7AF9"/>
    <w:rsid w:val="00AE7831"/>
    <w:rsid w:val="00AF6358"/>
    <w:rsid w:val="00B21E7B"/>
    <w:rsid w:val="00B54047"/>
    <w:rsid w:val="00B71175"/>
    <w:rsid w:val="00B95A1F"/>
    <w:rsid w:val="00C1323B"/>
    <w:rsid w:val="00C358AF"/>
    <w:rsid w:val="00C409FD"/>
    <w:rsid w:val="00C471D8"/>
    <w:rsid w:val="00CA41C8"/>
    <w:rsid w:val="00D04686"/>
    <w:rsid w:val="00D40B8E"/>
    <w:rsid w:val="00DA7B6D"/>
    <w:rsid w:val="00E67C68"/>
    <w:rsid w:val="00E775C3"/>
    <w:rsid w:val="00EA1361"/>
    <w:rsid w:val="00EF33DD"/>
    <w:rsid w:val="00F13B45"/>
    <w:rsid w:val="00F36F7C"/>
    <w:rsid w:val="00F64F9E"/>
    <w:rsid w:val="00F6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1143671"/>
  <w15:docId w15:val="{34C1F96F-AFBF-49FB-8FAE-738F6C15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471B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64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6404"/>
  </w:style>
  <w:style w:type="paragraph" w:styleId="Rodap">
    <w:name w:val="footer"/>
    <w:basedOn w:val="Normal"/>
    <w:link w:val="RodapChar"/>
    <w:uiPriority w:val="99"/>
    <w:unhideWhenUsed/>
    <w:rsid w:val="006B64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6404"/>
  </w:style>
  <w:style w:type="paragraph" w:styleId="Textodebalo">
    <w:name w:val="Balloon Text"/>
    <w:basedOn w:val="Normal"/>
    <w:link w:val="TextodebaloChar"/>
    <w:uiPriority w:val="99"/>
    <w:semiHidden/>
    <w:unhideWhenUsed/>
    <w:rsid w:val="006B6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6404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06471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06471B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hps">
    <w:name w:val="hps"/>
    <w:rsid w:val="0006471B"/>
  </w:style>
  <w:style w:type="table" w:styleId="Tabelacomgrade">
    <w:name w:val="Table Grid"/>
    <w:basedOn w:val="Tabelanormal"/>
    <w:uiPriority w:val="59"/>
    <w:rsid w:val="000647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link w:val="Corpodetexto2Char"/>
    <w:uiPriority w:val="99"/>
    <w:semiHidden/>
    <w:unhideWhenUsed/>
    <w:rsid w:val="0006471B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06471B"/>
    <w:rPr>
      <w:rFonts w:ascii="Calibri" w:eastAsia="Calibri" w:hAnsi="Calibri" w:cs="Times New Roman"/>
    </w:rPr>
  </w:style>
  <w:style w:type="character" w:customStyle="1" w:styleId="shorttext">
    <w:name w:val="short_text"/>
    <w:rsid w:val="0006471B"/>
  </w:style>
  <w:style w:type="table" w:styleId="TabeladeGradeClara">
    <w:name w:val="Grid Table Light"/>
    <w:basedOn w:val="Tabelanormal"/>
    <w:uiPriority w:val="40"/>
    <w:rsid w:val="00547C7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2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FE986-74C8-4893-932F-467D62BC2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6</Pages>
  <Words>808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Aspeur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Administrador</dc:creator>
  <cp:lastModifiedBy>Rafaella Damasio Blauth</cp:lastModifiedBy>
  <cp:revision>41</cp:revision>
  <cp:lastPrinted>2016-09-06T18:50:00Z</cp:lastPrinted>
  <dcterms:created xsi:type="dcterms:W3CDTF">2016-02-12T11:47:00Z</dcterms:created>
  <dcterms:modified xsi:type="dcterms:W3CDTF">2022-08-11T16:43:00Z</dcterms:modified>
</cp:coreProperties>
</file>